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55413" w14:textId="43FD09E8" w:rsidR="00560BFC" w:rsidRDefault="00FE1338" w:rsidP="00560BFC">
      <w:pPr>
        <w:pStyle w:val="berschrift1"/>
        <w:rPr>
          <w:sz w:val="48"/>
        </w:rPr>
      </w:pPr>
      <w:r>
        <w:rPr>
          <w:noProof/>
          <w:sz w:val="48"/>
        </w:rPr>
        <w:drawing>
          <wp:inline distT="0" distB="0" distL="0" distR="0" wp14:anchorId="5D71E8D0" wp14:editId="2D4A437C">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869A455" w14:textId="77777777" w:rsidR="007166CE" w:rsidRDefault="007166CE" w:rsidP="007166CE">
      <w:pPr>
        <w:pStyle w:val="berschrift1"/>
      </w:pPr>
      <w:r>
        <w:br w:type="page"/>
      </w:r>
      <w:r>
        <w:lastRenderedPageBreak/>
        <w:t>Vorwort</w:t>
      </w:r>
    </w:p>
    <w:p w14:paraId="37D231E9"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15D19A1A"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2511A4D9" w14:textId="77777777" w:rsidR="007166CE" w:rsidRDefault="007166CE" w:rsidP="007166CE">
      <w:r>
        <w:t>Euch allen wünsche ich Gottes reichen Segen und dass Ihr für Euch interessante Texte hier findet. Für Anregungen bin ich immer dankbar.</w:t>
      </w:r>
    </w:p>
    <w:p w14:paraId="30EDE4A9" w14:textId="77777777" w:rsidR="007166CE" w:rsidRDefault="007166CE" w:rsidP="007166CE">
      <w:r>
        <w:t>Gruß &amp; Segen,</w:t>
      </w:r>
    </w:p>
    <w:p w14:paraId="3169FA57" w14:textId="77777777" w:rsidR="007166CE" w:rsidRDefault="007166CE" w:rsidP="007166CE">
      <w:r>
        <w:t>Andreas</w:t>
      </w:r>
    </w:p>
    <w:p w14:paraId="49B5B85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D583E3C" w14:textId="0A7B9F0E" w:rsidR="00833A43" w:rsidRDefault="00833A43">
      <w:pPr>
        <w:spacing w:after="0" w:line="240" w:lineRule="auto"/>
      </w:pPr>
      <w:r>
        <w:rPr>
          <w:noProof/>
        </w:rPr>
        <w:drawing>
          <wp:inline distT="0" distB="0" distL="0" distR="0" wp14:anchorId="43919E8C" wp14:editId="6D8E4F11">
            <wp:extent cx="5353797" cy="6611273"/>
            <wp:effectExtent l="0" t="0" r="0"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353797" cy="6611273"/>
                    </a:xfrm>
                    <a:prstGeom prst="rect">
                      <a:avLst/>
                    </a:prstGeom>
                  </pic:spPr>
                </pic:pic>
              </a:graphicData>
            </a:graphic>
          </wp:inline>
        </w:drawing>
      </w:r>
    </w:p>
    <w:p w14:paraId="433D4F1E" w14:textId="5806863A" w:rsidR="00BD71A4" w:rsidRDefault="00BD71A4">
      <w:pPr>
        <w:spacing w:after="0" w:line="240" w:lineRule="auto"/>
        <w:rPr>
          <w:rFonts w:eastAsia="Times New Roman"/>
          <w:b/>
          <w:bCs/>
          <w:color w:val="000000"/>
          <w:kern w:val="36"/>
          <w:sz w:val="36"/>
          <w:szCs w:val="48"/>
          <w:lang w:eastAsia="de-DE"/>
        </w:rPr>
      </w:pPr>
      <w:r>
        <w:br w:type="page"/>
      </w:r>
    </w:p>
    <w:p w14:paraId="5743FBE1" w14:textId="77777777" w:rsidR="00833A43" w:rsidRDefault="00833A43" w:rsidP="00833A43">
      <w:pPr>
        <w:pStyle w:val="berschrift1"/>
        <w:rPr>
          <w:sz w:val="48"/>
        </w:rPr>
      </w:pPr>
      <w:proofErr w:type="spellStart"/>
      <w:r>
        <w:t>Draconites</w:t>
      </w:r>
      <w:proofErr w:type="spellEnd"/>
      <w:r>
        <w:t xml:space="preserve">, Johannes - Von rechter </w:t>
      </w:r>
      <w:proofErr w:type="spellStart"/>
      <w:r>
        <w:t>lere</w:t>
      </w:r>
      <w:proofErr w:type="spellEnd"/>
      <w:r>
        <w:t xml:space="preserve"> / wider alle </w:t>
      </w:r>
      <w:proofErr w:type="spellStart"/>
      <w:r>
        <w:t>verkleger</w:t>
      </w:r>
      <w:proofErr w:type="spellEnd"/>
      <w:r>
        <w:t xml:space="preserve"> und </w:t>
      </w:r>
      <w:proofErr w:type="spellStart"/>
      <w:r>
        <w:t>verfolger</w:t>
      </w:r>
      <w:proofErr w:type="spellEnd"/>
      <w:r>
        <w:t xml:space="preserve"> der Evangelischen Prediger.</w:t>
      </w:r>
    </w:p>
    <w:p w14:paraId="6622D269" w14:textId="77777777" w:rsidR="00833A43" w:rsidRDefault="00833A43" w:rsidP="00833A43">
      <w:pPr>
        <w:pStyle w:val="StandardWeb"/>
      </w:pPr>
      <w:r>
        <w:rPr>
          <w:rStyle w:val="Fett"/>
          <w:rFonts w:eastAsiaTheme="majorEastAsia"/>
        </w:rPr>
        <w:t xml:space="preserve">Doctor Johannes </w:t>
      </w:r>
      <w:proofErr w:type="spellStart"/>
      <w:r>
        <w:rPr>
          <w:rStyle w:val="Fett"/>
          <w:rFonts w:eastAsiaTheme="majorEastAsia"/>
        </w:rPr>
        <w:t>Draconites</w:t>
      </w:r>
      <w:proofErr w:type="spellEnd"/>
      <w:r>
        <w:rPr>
          <w:rStyle w:val="Fett"/>
          <w:rFonts w:eastAsiaTheme="majorEastAsia"/>
        </w:rPr>
        <w:t>.</w:t>
      </w:r>
      <w:r>
        <w:t xml:space="preserve"> </w:t>
      </w:r>
    </w:p>
    <w:p w14:paraId="60EEE0A8" w14:textId="77777777" w:rsidR="00833A43" w:rsidRDefault="00833A43" w:rsidP="00833A43">
      <w:pPr>
        <w:pStyle w:val="StandardWeb"/>
      </w:pPr>
      <w:r>
        <w:t>Hose. 4.</w:t>
      </w:r>
      <w:r>
        <w:br/>
      </w:r>
      <w:r>
        <w:rPr>
          <w:rStyle w:val="Fett"/>
          <w:rFonts w:eastAsiaTheme="majorEastAsia"/>
        </w:rPr>
        <w:t xml:space="preserve">Mein </w:t>
      </w:r>
      <w:proofErr w:type="spellStart"/>
      <w:r>
        <w:rPr>
          <w:rStyle w:val="Fett"/>
          <w:rFonts w:eastAsiaTheme="majorEastAsia"/>
        </w:rPr>
        <w:t>volck</w:t>
      </w:r>
      <w:proofErr w:type="spellEnd"/>
      <w:r>
        <w:rPr>
          <w:rStyle w:val="Fett"/>
          <w:rFonts w:eastAsiaTheme="majorEastAsia"/>
        </w:rPr>
        <w:t xml:space="preserve"> will </w:t>
      </w:r>
      <w:proofErr w:type="spellStart"/>
      <w:r>
        <w:rPr>
          <w:rStyle w:val="Fett"/>
          <w:rFonts w:eastAsiaTheme="majorEastAsia"/>
        </w:rPr>
        <w:t>ungescholten</w:t>
      </w:r>
      <w:proofErr w:type="spellEnd"/>
      <w:r>
        <w:rPr>
          <w:rStyle w:val="Fett"/>
          <w:rFonts w:eastAsiaTheme="majorEastAsia"/>
        </w:rPr>
        <w:t xml:space="preserve"> sein: sondern </w:t>
      </w:r>
      <w:proofErr w:type="spellStart"/>
      <w:r>
        <w:rPr>
          <w:rStyle w:val="Fett"/>
          <w:rFonts w:eastAsiaTheme="majorEastAsia"/>
        </w:rPr>
        <w:t>understehet</w:t>
      </w:r>
      <w:proofErr w:type="spellEnd"/>
      <w:r>
        <w:rPr>
          <w:rStyle w:val="Fett"/>
          <w:rFonts w:eastAsiaTheme="majorEastAsia"/>
        </w:rPr>
        <w:t xml:space="preserve"> sich die Priester </w:t>
      </w:r>
      <w:proofErr w:type="spellStart"/>
      <w:r>
        <w:rPr>
          <w:rStyle w:val="Fett"/>
          <w:rFonts w:eastAsiaTheme="majorEastAsia"/>
        </w:rPr>
        <w:t>zuschelten</w:t>
      </w:r>
      <w:proofErr w:type="spellEnd"/>
      <w:r>
        <w:rPr>
          <w:rStyle w:val="Fett"/>
          <w:rFonts w:eastAsiaTheme="majorEastAsia"/>
        </w:rPr>
        <w:t>.</w:t>
      </w:r>
      <w:r>
        <w:t xml:space="preserve"> </w:t>
      </w:r>
    </w:p>
    <w:p w14:paraId="472D770E" w14:textId="77777777" w:rsidR="00833A43" w:rsidRDefault="00833A43" w:rsidP="00833A43">
      <w:pPr>
        <w:pStyle w:val="StandardWeb"/>
      </w:pPr>
      <w:proofErr w:type="spellStart"/>
      <w:r>
        <w:t>Getruckt</w:t>
      </w:r>
      <w:proofErr w:type="spellEnd"/>
      <w:r>
        <w:t xml:space="preserve"> zu Tübingen durch </w:t>
      </w:r>
      <w:proofErr w:type="spellStart"/>
      <w:r>
        <w:t>Ulrichum</w:t>
      </w:r>
      <w:proofErr w:type="spellEnd"/>
      <w:r>
        <w:t xml:space="preserve"> </w:t>
      </w:r>
      <w:proofErr w:type="spellStart"/>
      <w:r>
        <w:t>Morhart</w:t>
      </w:r>
      <w:proofErr w:type="spellEnd"/>
      <w:r>
        <w:t xml:space="preserve">. </w:t>
      </w:r>
    </w:p>
    <w:p w14:paraId="363D2EC0" w14:textId="77777777" w:rsidR="00833A43" w:rsidRDefault="00833A43" w:rsidP="00833A43">
      <w:pPr>
        <w:pStyle w:val="StandardWeb"/>
      </w:pPr>
      <w:r>
        <w:t xml:space="preserve">Anno 1544. </w:t>
      </w:r>
    </w:p>
    <w:p w14:paraId="64374D58" w14:textId="77777777" w:rsidR="00833A43" w:rsidRDefault="00833A43" w:rsidP="00833A43">
      <w:pPr>
        <w:pStyle w:val="StandardWeb"/>
      </w:pPr>
      <w:r>
        <w:t xml:space="preserve">Den </w:t>
      </w:r>
      <w:proofErr w:type="spellStart"/>
      <w:r>
        <w:t>Erbarn</w:t>
      </w:r>
      <w:proofErr w:type="spellEnd"/>
      <w:r>
        <w:t xml:space="preserve"> und </w:t>
      </w:r>
      <w:proofErr w:type="spellStart"/>
      <w:r>
        <w:t>weysen</w:t>
      </w:r>
      <w:proofErr w:type="spellEnd"/>
      <w:r>
        <w:t xml:space="preserve"> Herrn Burgermeister </w:t>
      </w:r>
      <w:proofErr w:type="spellStart"/>
      <w:r>
        <w:t>unnd</w:t>
      </w:r>
      <w:proofErr w:type="spellEnd"/>
      <w:r>
        <w:t xml:space="preserve"> </w:t>
      </w:r>
      <w:proofErr w:type="spellStart"/>
      <w:r>
        <w:t>Radt</w:t>
      </w:r>
      <w:proofErr w:type="spellEnd"/>
      <w:r>
        <w:t xml:space="preserve"> der </w:t>
      </w:r>
      <w:proofErr w:type="spellStart"/>
      <w:r>
        <w:t>loblichen</w:t>
      </w:r>
      <w:proofErr w:type="spellEnd"/>
      <w:r>
        <w:t xml:space="preserve"> </w:t>
      </w:r>
      <w:proofErr w:type="spellStart"/>
      <w:r>
        <w:t>stadt</w:t>
      </w:r>
      <w:proofErr w:type="spellEnd"/>
      <w:r>
        <w:t xml:space="preserve"> </w:t>
      </w:r>
      <w:proofErr w:type="spellStart"/>
      <w:r>
        <w:t>Coeln</w:t>
      </w:r>
      <w:proofErr w:type="spellEnd"/>
      <w:r>
        <w:t xml:space="preserve"> / </w:t>
      </w:r>
      <w:proofErr w:type="spellStart"/>
      <w:r>
        <w:t>gnad</w:t>
      </w:r>
      <w:proofErr w:type="spellEnd"/>
      <w:r>
        <w:t xml:space="preserve"> und </w:t>
      </w:r>
      <w:proofErr w:type="spellStart"/>
      <w:r>
        <w:t>frid</w:t>
      </w:r>
      <w:proofErr w:type="spellEnd"/>
      <w:r>
        <w:t xml:space="preserve"> in Christo. </w:t>
      </w:r>
    </w:p>
    <w:p w14:paraId="389F21C1" w14:textId="77777777" w:rsidR="00833A43" w:rsidRDefault="00833A43" w:rsidP="00833A43">
      <w:pPr>
        <w:pStyle w:val="StandardWeb"/>
      </w:pPr>
      <w:r>
        <w:t xml:space="preserve">Der heilige David spricht / zürnet und sündiget nicht / er spricht aber auch / der </w:t>
      </w:r>
      <w:proofErr w:type="spellStart"/>
      <w:r>
        <w:t>eifer</w:t>
      </w:r>
      <w:proofErr w:type="spellEnd"/>
      <w:r>
        <w:t xml:space="preserve"> </w:t>
      </w:r>
      <w:proofErr w:type="spellStart"/>
      <w:r>
        <w:t>umb</w:t>
      </w:r>
      <w:proofErr w:type="spellEnd"/>
      <w:r>
        <w:t xml:space="preserve"> dein </w:t>
      </w:r>
      <w:proofErr w:type="spellStart"/>
      <w:r>
        <w:t>hauß</w:t>
      </w:r>
      <w:proofErr w:type="spellEnd"/>
      <w:r>
        <w:t xml:space="preserve"> </w:t>
      </w:r>
      <w:proofErr w:type="spellStart"/>
      <w:r>
        <w:t>frisset</w:t>
      </w:r>
      <w:proofErr w:type="spellEnd"/>
      <w:r>
        <w:t xml:space="preserve"> mich. Drum muß ich lieben Herrn </w:t>
      </w:r>
      <w:proofErr w:type="spellStart"/>
      <w:r>
        <w:t>unn</w:t>
      </w:r>
      <w:proofErr w:type="spellEnd"/>
      <w:r>
        <w:t xml:space="preserve"> </w:t>
      </w:r>
      <w:proofErr w:type="spellStart"/>
      <w:r>
        <w:t>freinde</w:t>
      </w:r>
      <w:proofErr w:type="spellEnd"/>
      <w:r>
        <w:t xml:space="preserve"> bekennen / sobald ich gelesen habe / die Bücher </w:t>
      </w:r>
      <w:proofErr w:type="spellStart"/>
      <w:r>
        <w:t>Cleri</w:t>
      </w:r>
      <w:proofErr w:type="spellEnd"/>
      <w:r>
        <w:t xml:space="preserve"> </w:t>
      </w:r>
      <w:proofErr w:type="spellStart"/>
      <w:r>
        <w:t>Secundarii</w:t>
      </w:r>
      <w:proofErr w:type="spellEnd"/>
      <w:r>
        <w:t xml:space="preserve"> und </w:t>
      </w:r>
      <w:proofErr w:type="spellStart"/>
      <w:r>
        <w:t>Mathei</w:t>
      </w:r>
      <w:proofErr w:type="spellEnd"/>
      <w:r>
        <w:t xml:space="preserve"> von Ach </w:t>
      </w:r>
      <w:proofErr w:type="spellStart"/>
      <w:r>
        <w:t>ev</w:t>
      </w:r>
      <w:proofErr w:type="spellEnd"/>
      <w:r>
        <w:t xml:space="preserve"> </w:t>
      </w:r>
      <w:proofErr w:type="spellStart"/>
      <w:r>
        <w:t>Burs</w:t>
      </w:r>
      <w:proofErr w:type="spellEnd"/>
      <w:r>
        <w:t xml:space="preserve"> </w:t>
      </w:r>
      <w:proofErr w:type="spellStart"/>
      <w:r>
        <w:t>montis</w:t>
      </w:r>
      <w:proofErr w:type="spellEnd"/>
      <w:r>
        <w:t xml:space="preserve"> </w:t>
      </w:r>
      <w:proofErr w:type="spellStart"/>
      <w:r>
        <w:t>under</w:t>
      </w:r>
      <w:proofErr w:type="spellEnd"/>
      <w:r>
        <w:t xml:space="preserve"> den </w:t>
      </w:r>
      <w:proofErr w:type="spellStart"/>
      <w:r>
        <w:t>sechzehen</w:t>
      </w:r>
      <w:proofErr w:type="spellEnd"/>
      <w:r>
        <w:t xml:space="preserve"> </w:t>
      </w:r>
      <w:proofErr w:type="spellStart"/>
      <w:r>
        <w:t>heüsern</w:t>
      </w:r>
      <w:proofErr w:type="spellEnd"/>
      <w:r>
        <w:t xml:space="preserve"> zu </w:t>
      </w:r>
      <w:proofErr w:type="spellStart"/>
      <w:r>
        <w:t>Coeln</w:t>
      </w:r>
      <w:proofErr w:type="spellEnd"/>
      <w:r>
        <w:t xml:space="preserve"> / </w:t>
      </w:r>
      <w:proofErr w:type="spellStart"/>
      <w:r>
        <w:t>dz</w:t>
      </w:r>
      <w:proofErr w:type="spellEnd"/>
      <w:r>
        <w:t xml:space="preserve"> ich </w:t>
      </w:r>
      <w:proofErr w:type="spellStart"/>
      <w:r>
        <w:t>entbrandt</w:t>
      </w:r>
      <w:proofErr w:type="spellEnd"/>
      <w:r>
        <w:t xml:space="preserve"> bin / in meinem </w:t>
      </w:r>
      <w:proofErr w:type="spellStart"/>
      <w:r>
        <w:t>eifer</w:t>
      </w:r>
      <w:proofErr w:type="spellEnd"/>
      <w:r>
        <w:t xml:space="preserve"> / </w:t>
      </w:r>
      <w:proofErr w:type="spellStart"/>
      <w:r>
        <w:t>umb</w:t>
      </w:r>
      <w:proofErr w:type="spellEnd"/>
      <w:r>
        <w:t xml:space="preserve"> die rechte </w:t>
      </w:r>
      <w:proofErr w:type="spellStart"/>
      <w:r>
        <w:t>lere</w:t>
      </w:r>
      <w:proofErr w:type="spellEnd"/>
      <w:r>
        <w:t xml:space="preserve"> M. Luthers </w:t>
      </w:r>
      <w:proofErr w:type="spellStart"/>
      <w:r>
        <w:t>unnd</w:t>
      </w:r>
      <w:proofErr w:type="spellEnd"/>
      <w:r>
        <w:t xml:space="preserve"> Philippi </w:t>
      </w:r>
      <w:proofErr w:type="spellStart"/>
      <w:r>
        <w:t>Melanchtonis</w:t>
      </w:r>
      <w:proofErr w:type="spellEnd"/>
      <w:r>
        <w:t xml:space="preserve"> / </w:t>
      </w:r>
      <w:proofErr w:type="spellStart"/>
      <w:r>
        <w:t>sampt</w:t>
      </w:r>
      <w:proofErr w:type="spellEnd"/>
      <w:r>
        <w:t xml:space="preserve"> aller Evangelischen Predigern / wider die falsche </w:t>
      </w:r>
      <w:proofErr w:type="spellStart"/>
      <w:r>
        <w:t>lere</w:t>
      </w:r>
      <w:proofErr w:type="spellEnd"/>
      <w:r>
        <w:t xml:space="preserve"> </w:t>
      </w:r>
      <w:proofErr w:type="spellStart"/>
      <w:r>
        <w:t>Cleri</w:t>
      </w:r>
      <w:proofErr w:type="spellEnd"/>
      <w:r>
        <w:t xml:space="preserve"> </w:t>
      </w:r>
      <w:proofErr w:type="spellStart"/>
      <w:r>
        <w:t>Secundarii</w:t>
      </w:r>
      <w:proofErr w:type="spellEnd"/>
      <w:r>
        <w:t xml:space="preserve"> und </w:t>
      </w:r>
      <w:proofErr w:type="spellStart"/>
      <w:r>
        <w:t>Licentiati</w:t>
      </w:r>
      <w:proofErr w:type="spellEnd"/>
      <w:r>
        <w:t xml:space="preserve"> Matthes also </w:t>
      </w:r>
      <w:proofErr w:type="spellStart"/>
      <w:r>
        <w:t>dz</w:t>
      </w:r>
      <w:proofErr w:type="spellEnd"/>
      <w:r>
        <w:t xml:space="preserve"> ich sprach: </w:t>
      </w:r>
      <w:proofErr w:type="spellStart"/>
      <w:r>
        <w:t>schemen</w:t>
      </w:r>
      <w:proofErr w:type="spellEnd"/>
      <w:r>
        <w:t xml:space="preserve"> </w:t>
      </w:r>
      <w:proofErr w:type="spellStart"/>
      <w:r>
        <w:t>muessen</w:t>
      </w:r>
      <w:proofErr w:type="spellEnd"/>
      <w:r>
        <w:t xml:space="preserve"> sich alle die den </w:t>
      </w:r>
      <w:proofErr w:type="spellStart"/>
      <w:r>
        <w:t>bildern</w:t>
      </w:r>
      <w:proofErr w:type="spellEnd"/>
      <w:r>
        <w:t xml:space="preserve"> dienen / </w:t>
      </w:r>
      <w:proofErr w:type="spellStart"/>
      <w:r>
        <w:t>unn</w:t>
      </w:r>
      <w:proofErr w:type="spellEnd"/>
      <w:r>
        <w:t xml:space="preserve"> sich der </w:t>
      </w:r>
      <w:proofErr w:type="spellStart"/>
      <w:r>
        <w:t>goetzen</w:t>
      </w:r>
      <w:proofErr w:type="spellEnd"/>
      <w:r>
        <w:t xml:space="preserve"> </w:t>
      </w:r>
      <w:proofErr w:type="spellStart"/>
      <w:r>
        <w:t>ruemen</w:t>
      </w:r>
      <w:proofErr w:type="spellEnd"/>
      <w:r>
        <w:t xml:space="preserve">. </w:t>
      </w:r>
    </w:p>
    <w:p w14:paraId="4BDEBB76" w14:textId="77777777" w:rsidR="00833A43" w:rsidRDefault="00833A43" w:rsidP="00833A43">
      <w:pPr>
        <w:pStyle w:val="StandardWeb"/>
      </w:pPr>
      <w:r>
        <w:t xml:space="preserve">Dann ist mir das nicht ein groß hertzleid </w:t>
      </w:r>
      <w:proofErr w:type="spellStart"/>
      <w:r>
        <w:t>auff</w:t>
      </w:r>
      <w:proofErr w:type="spellEnd"/>
      <w:r>
        <w:t xml:space="preserve"> erden / das unser </w:t>
      </w:r>
      <w:proofErr w:type="spellStart"/>
      <w:r>
        <w:t>Got</w:t>
      </w:r>
      <w:proofErr w:type="spellEnd"/>
      <w:r>
        <w:t xml:space="preserve"> </w:t>
      </w:r>
      <w:proofErr w:type="spellStart"/>
      <w:r>
        <w:t>unnd</w:t>
      </w:r>
      <w:proofErr w:type="spellEnd"/>
      <w:r>
        <w:t xml:space="preserve"> </w:t>
      </w:r>
      <w:proofErr w:type="spellStart"/>
      <w:r>
        <w:t>vatter</w:t>
      </w:r>
      <w:proofErr w:type="spellEnd"/>
      <w:r>
        <w:t xml:space="preserve"> im </w:t>
      </w:r>
      <w:proofErr w:type="spellStart"/>
      <w:r>
        <w:t>himmel</w:t>
      </w:r>
      <w:proofErr w:type="spellEnd"/>
      <w:r>
        <w:t xml:space="preserve"> / für alle seine </w:t>
      </w:r>
      <w:proofErr w:type="spellStart"/>
      <w:r>
        <w:t>wolthat</w:t>
      </w:r>
      <w:proofErr w:type="spellEnd"/>
      <w:r>
        <w:t xml:space="preserve"> in Christo erzeiget / von den heillosen Papisten / nicht </w:t>
      </w:r>
      <w:proofErr w:type="spellStart"/>
      <w:r>
        <w:t>sovil</w:t>
      </w:r>
      <w:proofErr w:type="spellEnd"/>
      <w:r>
        <w:t xml:space="preserve"> </w:t>
      </w:r>
      <w:proofErr w:type="spellStart"/>
      <w:r>
        <w:t>eere</w:t>
      </w:r>
      <w:proofErr w:type="spellEnd"/>
      <w:r>
        <w:t xml:space="preserve"> / </w:t>
      </w:r>
      <w:proofErr w:type="spellStart"/>
      <w:r>
        <w:t>lobes</w:t>
      </w:r>
      <w:proofErr w:type="spellEnd"/>
      <w:r>
        <w:t xml:space="preserve"> / und </w:t>
      </w:r>
      <w:proofErr w:type="spellStart"/>
      <w:r>
        <w:t>danckes</w:t>
      </w:r>
      <w:proofErr w:type="spellEnd"/>
      <w:r>
        <w:t xml:space="preserve"> haben </w:t>
      </w:r>
      <w:proofErr w:type="spellStart"/>
      <w:r>
        <w:t>sol</w:t>
      </w:r>
      <w:proofErr w:type="spellEnd"/>
      <w:r>
        <w:t xml:space="preserve"> / das sein lieber Sun Jesus unser </w:t>
      </w:r>
      <w:proofErr w:type="spellStart"/>
      <w:r>
        <w:t>heiland</w:t>
      </w:r>
      <w:proofErr w:type="spellEnd"/>
      <w:r>
        <w:t xml:space="preserve"> / mit </w:t>
      </w:r>
      <w:proofErr w:type="spellStart"/>
      <w:r>
        <w:t>friden</w:t>
      </w:r>
      <w:proofErr w:type="spellEnd"/>
      <w:r>
        <w:t xml:space="preserve"> </w:t>
      </w:r>
      <w:proofErr w:type="spellStart"/>
      <w:r>
        <w:t>geprediget</w:t>
      </w:r>
      <w:proofErr w:type="spellEnd"/>
      <w:r>
        <w:t xml:space="preserve"> werden </w:t>
      </w:r>
      <w:proofErr w:type="spellStart"/>
      <w:r>
        <w:t>moecht</w:t>
      </w:r>
      <w:proofErr w:type="spellEnd"/>
      <w:r>
        <w:t xml:space="preserve">: so doch </w:t>
      </w:r>
      <w:proofErr w:type="spellStart"/>
      <w:r>
        <w:t>Clerus</w:t>
      </w:r>
      <w:proofErr w:type="spellEnd"/>
      <w:r>
        <w:t xml:space="preserve"> </w:t>
      </w:r>
      <w:proofErr w:type="spellStart"/>
      <w:r>
        <w:t>unnd</w:t>
      </w:r>
      <w:proofErr w:type="spellEnd"/>
      <w:r>
        <w:t xml:space="preserve"> Matheus </w:t>
      </w:r>
      <w:proofErr w:type="spellStart"/>
      <w:r>
        <w:t>onzweivelich</w:t>
      </w:r>
      <w:proofErr w:type="spellEnd"/>
      <w:r>
        <w:t xml:space="preserve"> wissen oder gelesen haben / </w:t>
      </w:r>
      <w:proofErr w:type="spellStart"/>
      <w:r>
        <w:t>dz</w:t>
      </w:r>
      <w:proofErr w:type="spellEnd"/>
      <w:r>
        <w:t xml:space="preserve"> kein </w:t>
      </w:r>
      <w:proofErr w:type="spellStart"/>
      <w:r>
        <w:t>name</w:t>
      </w:r>
      <w:proofErr w:type="spellEnd"/>
      <w:r>
        <w:t xml:space="preserve"> </w:t>
      </w:r>
      <w:proofErr w:type="spellStart"/>
      <w:r>
        <w:t>under</w:t>
      </w:r>
      <w:proofErr w:type="spellEnd"/>
      <w:r>
        <w:t xml:space="preserve"> dem </w:t>
      </w:r>
      <w:proofErr w:type="spellStart"/>
      <w:r>
        <w:t>himmel</w:t>
      </w:r>
      <w:proofErr w:type="spellEnd"/>
      <w:r>
        <w:t xml:space="preserve"> den </w:t>
      </w:r>
      <w:proofErr w:type="spellStart"/>
      <w:r>
        <w:t>leütten</w:t>
      </w:r>
      <w:proofErr w:type="spellEnd"/>
      <w:r>
        <w:t xml:space="preserve"> gegeben ist / darinnen heil </w:t>
      </w:r>
      <w:proofErr w:type="spellStart"/>
      <w:r>
        <w:t>seye</w:t>
      </w:r>
      <w:proofErr w:type="spellEnd"/>
      <w:r>
        <w:t xml:space="preserve"> / dann der Name Jesus. </w:t>
      </w:r>
    </w:p>
    <w:p w14:paraId="3ACA693F" w14:textId="77777777" w:rsidR="00833A43" w:rsidRDefault="00833A43" w:rsidP="00833A43">
      <w:pPr>
        <w:pStyle w:val="StandardWeb"/>
      </w:pPr>
      <w:proofErr w:type="spellStart"/>
      <w:r>
        <w:t>Sihe</w:t>
      </w:r>
      <w:proofErr w:type="spellEnd"/>
      <w:r>
        <w:t xml:space="preserve"> </w:t>
      </w:r>
      <w:proofErr w:type="spellStart"/>
      <w:r>
        <w:t>disen</w:t>
      </w:r>
      <w:proofErr w:type="spellEnd"/>
      <w:r>
        <w:t xml:space="preserve"> Jesum hat </w:t>
      </w:r>
      <w:proofErr w:type="spellStart"/>
      <w:r>
        <w:t>Got</w:t>
      </w:r>
      <w:proofErr w:type="spellEnd"/>
      <w:r>
        <w:t xml:space="preserve"> durch M. Luther in </w:t>
      </w:r>
      <w:proofErr w:type="spellStart"/>
      <w:r>
        <w:t>disen</w:t>
      </w:r>
      <w:proofErr w:type="spellEnd"/>
      <w:r>
        <w:t xml:space="preserve"> </w:t>
      </w:r>
      <w:proofErr w:type="spellStart"/>
      <w:r>
        <w:t>letsten</w:t>
      </w:r>
      <w:proofErr w:type="spellEnd"/>
      <w:r>
        <w:t xml:space="preserve"> tagen / mehr </w:t>
      </w:r>
      <w:proofErr w:type="spellStart"/>
      <w:r>
        <w:t>erkant</w:t>
      </w:r>
      <w:proofErr w:type="spellEnd"/>
      <w:r>
        <w:t xml:space="preserve"> und </w:t>
      </w:r>
      <w:proofErr w:type="spellStart"/>
      <w:r>
        <w:t>bekant</w:t>
      </w:r>
      <w:proofErr w:type="spellEnd"/>
      <w:r>
        <w:t xml:space="preserve"> gemacht / dann durch keinen von der Apostel zeit an. </w:t>
      </w:r>
    </w:p>
    <w:p w14:paraId="02346564" w14:textId="77777777" w:rsidR="00833A43" w:rsidRDefault="00833A43" w:rsidP="00833A43">
      <w:pPr>
        <w:pStyle w:val="StandardWeb"/>
      </w:pPr>
      <w:r>
        <w:t xml:space="preserve">Diese </w:t>
      </w:r>
      <w:proofErr w:type="spellStart"/>
      <w:r>
        <w:t>gnade</w:t>
      </w:r>
      <w:proofErr w:type="spellEnd"/>
      <w:r>
        <w:t xml:space="preserve"> Christi stehet für </w:t>
      </w:r>
      <w:proofErr w:type="spellStart"/>
      <w:r>
        <w:t>augen</w:t>
      </w:r>
      <w:proofErr w:type="spellEnd"/>
      <w:r>
        <w:t xml:space="preserve"> / </w:t>
      </w:r>
      <w:proofErr w:type="spellStart"/>
      <w:r>
        <w:t>unnd</w:t>
      </w:r>
      <w:proofErr w:type="spellEnd"/>
      <w:r>
        <w:t xml:space="preserve"> müssend alle Christen bekennen / das es war </w:t>
      </w:r>
      <w:proofErr w:type="spellStart"/>
      <w:r>
        <w:t>seye</w:t>
      </w:r>
      <w:proofErr w:type="spellEnd"/>
      <w:r>
        <w:t xml:space="preserve"> / und Gott dafür </w:t>
      </w:r>
      <w:proofErr w:type="spellStart"/>
      <w:r>
        <w:t>ddancken</w:t>
      </w:r>
      <w:proofErr w:type="spellEnd"/>
      <w:r>
        <w:t xml:space="preserve">. Ich aber will </w:t>
      </w:r>
      <w:proofErr w:type="spellStart"/>
      <w:r>
        <w:t>auff</w:t>
      </w:r>
      <w:proofErr w:type="spellEnd"/>
      <w:r>
        <w:t xml:space="preserve"> </w:t>
      </w:r>
      <w:proofErr w:type="spellStart"/>
      <w:r>
        <w:t>diß</w:t>
      </w:r>
      <w:proofErr w:type="spellEnd"/>
      <w:r>
        <w:t xml:space="preserve"> mal / </w:t>
      </w:r>
      <w:proofErr w:type="spellStart"/>
      <w:r>
        <w:t>Clero</w:t>
      </w:r>
      <w:proofErr w:type="spellEnd"/>
      <w:r>
        <w:t xml:space="preserve"> </w:t>
      </w:r>
      <w:proofErr w:type="spellStart"/>
      <w:r>
        <w:t>Secundario</w:t>
      </w:r>
      <w:proofErr w:type="spellEnd"/>
      <w:r>
        <w:t xml:space="preserve"> </w:t>
      </w:r>
      <w:proofErr w:type="spellStart"/>
      <w:r>
        <w:t>unn</w:t>
      </w:r>
      <w:proofErr w:type="spellEnd"/>
      <w:r>
        <w:t xml:space="preserve"> </w:t>
      </w:r>
      <w:proofErr w:type="spellStart"/>
      <w:r>
        <w:t>Licentiaten</w:t>
      </w:r>
      <w:proofErr w:type="spellEnd"/>
      <w:r>
        <w:t xml:space="preserve"> </w:t>
      </w:r>
      <w:proofErr w:type="spellStart"/>
      <w:r>
        <w:t>Matheo</w:t>
      </w:r>
      <w:proofErr w:type="spellEnd"/>
      <w:r>
        <w:t xml:space="preserve"> / für ein </w:t>
      </w:r>
      <w:proofErr w:type="spellStart"/>
      <w:r>
        <w:t>unwissenheit</w:t>
      </w:r>
      <w:proofErr w:type="spellEnd"/>
      <w:r>
        <w:t xml:space="preserve"> </w:t>
      </w:r>
      <w:proofErr w:type="spellStart"/>
      <w:r>
        <w:t>zurechen</w:t>
      </w:r>
      <w:proofErr w:type="spellEnd"/>
      <w:r>
        <w:t xml:space="preserve"> / das sie wider alle Gottes </w:t>
      </w:r>
      <w:proofErr w:type="spellStart"/>
      <w:r>
        <w:t>prediger</w:t>
      </w:r>
      <w:proofErr w:type="spellEnd"/>
      <w:r>
        <w:t xml:space="preserve"> schreiben / </w:t>
      </w:r>
      <w:proofErr w:type="spellStart"/>
      <w:r>
        <w:t>unnd</w:t>
      </w:r>
      <w:proofErr w:type="spellEnd"/>
      <w:r>
        <w:t xml:space="preserve"> Christliche </w:t>
      </w:r>
      <w:proofErr w:type="spellStart"/>
      <w:r>
        <w:t>warheit</w:t>
      </w:r>
      <w:proofErr w:type="spellEnd"/>
      <w:r>
        <w:t xml:space="preserve"> ein </w:t>
      </w:r>
      <w:proofErr w:type="spellStart"/>
      <w:r>
        <w:t>teüffelischelugen</w:t>
      </w:r>
      <w:proofErr w:type="spellEnd"/>
      <w:r>
        <w:t xml:space="preserve"> nennen. Dann auch Paulus mit erst ein </w:t>
      </w:r>
      <w:proofErr w:type="spellStart"/>
      <w:r>
        <w:t>lesterer</w:t>
      </w:r>
      <w:proofErr w:type="spellEnd"/>
      <w:r>
        <w:t xml:space="preserve"> war / </w:t>
      </w:r>
      <w:proofErr w:type="spellStart"/>
      <w:r>
        <w:t>unnd</w:t>
      </w:r>
      <w:proofErr w:type="spellEnd"/>
      <w:r>
        <w:t xml:space="preserve"> darnach sprach / er </w:t>
      </w:r>
      <w:proofErr w:type="spellStart"/>
      <w:r>
        <w:t>hette</w:t>
      </w:r>
      <w:proofErr w:type="spellEnd"/>
      <w:r>
        <w:t xml:space="preserve"> es </w:t>
      </w:r>
      <w:proofErr w:type="spellStart"/>
      <w:r>
        <w:t>unwissent</w:t>
      </w:r>
      <w:proofErr w:type="spellEnd"/>
      <w:r>
        <w:t xml:space="preserve"> </w:t>
      </w:r>
      <w:proofErr w:type="spellStart"/>
      <w:r>
        <w:t>gethon</w:t>
      </w:r>
      <w:proofErr w:type="spellEnd"/>
      <w:r>
        <w:t xml:space="preserve">. und ich bin zwar </w:t>
      </w:r>
      <w:proofErr w:type="spellStart"/>
      <w:r>
        <w:t>selbs</w:t>
      </w:r>
      <w:proofErr w:type="spellEnd"/>
      <w:r>
        <w:t xml:space="preserve"> in </w:t>
      </w:r>
      <w:proofErr w:type="spellStart"/>
      <w:r>
        <w:t>disem</w:t>
      </w:r>
      <w:proofErr w:type="spellEnd"/>
      <w:r>
        <w:t xml:space="preserve"> </w:t>
      </w:r>
      <w:proofErr w:type="spellStart"/>
      <w:r>
        <w:t>spittal</w:t>
      </w:r>
      <w:proofErr w:type="spellEnd"/>
      <w:r>
        <w:t xml:space="preserve"> </w:t>
      </w:r>
      <w:proofErr w:type="spellStart"/>
      <w:r>
        <w:t>kranck</w:t>
      </w:r>
      <w:proofErr w:type="spellEnd"/>
      <w:r>
        <w:t xml:space="preserve"> gelegen. Dann </w:t>
      </w:r>
      <w:proofErr w:type="spellStart"/>
      <w:r>
        <w:t>hette</w:t>
      </w:r>
      <w:proofErr w:type="spellEnd"/>
      <w:r>
        <w:t xml:space="preserve"> mich der </w:t>
      </w:r>
      <w:proofErr w:type="spellStart"/>
      <w:r>
        <w:t>unsälige</w:t>
      </w:r>
      <w:proofErr w:type="spellEnd"/>
      <w:r>
        <w:t xml:space="preserve"> </w:t>
      </w:r>
      <w:proofErr w:type="spellStart"/>
      <w:r>
        <w:t>Clerus</w:t>
      </w:r>
      <w:proofErr w:type="spellEnd"/>
      <w:r>
        <w:t xml:space="preserve"> zu </w:t>
      </w:r>
      <w:proofErr w:type="spellStart"/>
      <w:r>
        <w:t>Erdfort</w:t>
      </w:r>
      <w:proofErr w:type="spellEnd"/>
      <w:r>
        <w:t xml:space="preserve"> / um des Luthers willen nicht verbannet und zwingen </w:t>
      </w:r>
      <w:proofErr w:type="spellStart"/>
      <w:r>
        <w:t>woellen</w:t>
      </w:r>
      <w:proofErr w:type="spellEnd"/>
      <w:r>
        <w:t xml:space="preserve"> / des Luthers </w:t>
      </w:r>
      <w:proofErr w:type="spellStart"/>
      <w:r>
        <w:t>lere</w:t>
      </w:r>
      <w:proofErr w:type="spellEnd"/>
      <w:r>
        <w:t xml:space="preserve"> </w:t>
      </w:r>
      <w:proofErr w:type="spellStart"/>
      <w:r>
        <w:t>zuverleügnen</w:t>
      </w:r>
      <w:proofErr w:type="spellEnd"/>
      <w:r>
        <w:t xml:space="preserve"> / so </w:t>
      </w:r>
      <w:proofErr w:type="spellStart"/>
      <w:r>
        <w:t>hette</w:t>
      </w:r>
      <w:proofErr w:type="spellEnd"/>
      <w:r>
        <w:t xml:space="preserve"> ich das </w:t>
      </w:r>
      <w:proofErr w:type="spellStart"/>
      <w:r>
        <w:t>buechlein</w:t>
      </w:r>
      <w:proofErr w:type="spellEnd"/>
      <w:r>
        <w:t xml:space="preserve"> / von </w:t>
      </w:r>
      <w:proofErr w:type="spellStart"/>
      <w:r>
        <w:t>gutten</w:t>
      </w:r>
      <w:proofErr w:type="spellEnd"/>
      <w:r>
        <w:t xml:space="preserve"> </w:t>
      </w:r>
      <w:proofErr w:type="spellStart"/>
      <w:r>
        <w:t>wercken</w:t>
      </w:r>
      <w:proofErr w:type="spellEnd"/>
      <w:r>
        <w:t xml:space="preserve"> nicht gelesen und geglaubt. </w:t>
      </w:r>
    </w:p>
    <w:p w14:paraId="2F225617" w14:textId="77777777" w:rsidR="00833A43" w:rsidRDefault="00833A43" w:rsidP="00833A43">
      <w:pPr>
        <w:pStyle w:val="StandardWeb"/>
      </w:pPr>
      <w:r>
        <w:t xml:space="preserve">So </w:t>
      </w:r>
      <w:proofErr w:type="spellStart"/>
      <w:r>
        <w:t>baldt</w:t>
      </w:r>
      <w:proofErr w:type="spellEnd"/>
      <w:r>
        <w:t xml:space="preserve"> ich aber des Luthers </w:t>
      </w:r>
      <w:proofErr w:type="spellStart"/>
      <w:r>
        <w:t>lere</w:t>
      </w:r>
      <w:proofErr w:type="spellEnd"/>
      <w:r>
        <w:t xml:space="preserve"> / dem Evangelio Gottes </w:t>
      </w:r>
      <w:proofErr w:type="spellStart"/>
      <w:r>
        <w:t>anhengig</w:t>
      </w:r>
      <w:proofErr w:type="spellEnd"/>
      <w:r>
        <w:t xml:space="preserve"> ward / hatte ich keinen </w:t>
      </w:r>
      <w:proofErr w:type="spellStart"/>
      <w:r>
        <w:t>gutten</w:t>
      </w:r>
      <w:proofErr w:type="spellEnd"/>
      <w:r>
        <w:t xml:space="preserve"> tag mehr </w:t>
      </w:r>
      <w:proofErr w:type="spellStart"/>
      <w:r>
        <w:t>bey</w:t>
      </w:r>
      <w:proofErr w:type="spellEnd"/>
      <w:r>
        <w:t xml:space="preserve"> den </w:t>
      </w:r>
      <w:proofErr w:type="spellStart"/>
      <w:r>
        <w:t>pfaffen</w:t>
      </w:r>
      <w:proofErr w:type="spellEnd"/>
      <w:r>
        <w:t xml:space="preserve">: und </w:t>
      </w:r>
      <w:proofErr w:type="spellStart"/>
      <w:r>
        <w:t>were</w:t>
      </w:r>
      <w:proofErr w:type="spellEnd"/>
      <w:r>
        <w:t xml:space="preserve"> ich nicht zum </w:t>
      </w:r>
      <w:proofErr w:type="spellStart"/>
      <w:r>
        <w:t>predigampt</w:t>
      </w:r>
      <w:proofErr w:type="spellEnd"/>
      <w:r>
        <w:t xml:space="preserve"> gen Miltenberg durch Fridrich Weigand den </w:t>
      </w:r>
      <w:proofErr w:type="spellStart"/>
      <w:r>
        <w:t>Merterer</w:t>
      </w:r>
      <w:proofErr w:type="spellEnd"/>
      <w:r>
        <w:t xml:space="preserve"> Christi </w:t>
      </w:r>
      <w:proofErr w:type="spellStart"/>
      <w:r>
        <w:t>beruffenn</w:t>
      </w:r>
      <w:proofErr w:type="spellEnd"/>
      <w:r>
        <w:t xml:space="preserve"> / wer weiß ob ich noch lebet. Da mich aber die </w:t>
      </w:r>
      <w:proofErr w:type="spellStart"/>
      <w:r>
        <w:t>Mentzischen</w:t>
      </w:r>
      <w:proofErr w:type="spellEnd"/>
      <w:r>
        <w:t xml:space="preserve"> Tempel </w:t>
      </w:r>
      <w:proofErr w:type="spellStart"/>
      <w:r>
        <w:t>knecht</w:t>
      </w:r>
      <w:proofErr w:type="spellEnd"/>
      <w:r>
        <w:t xml:space="preserve"> / </w:t>
      </w:r>
      <w:proofErr w:type="spellStart"/>
      <w:r>
        <w:t>alls</w:t>
      </w:r>
      <w:proofErr w:type="spellEnd"/>
      <w:r>
        <w:t xml:space="preserve"> einen Lutherischen </w:t>
      </w:r>
      <w:proofErr w:type="spellStart"/>
      <w:r>
        <w:t>ketzer</w:t>
      </w:r>
      <w:proofErr w:type="spellEnd"/>
      <w:r>
        <w:t xml:space="preserve"> </w:t>
      </w:r>
      <w:proofErr w:type="spellStart"/>
      <w:r>
        <w:t>verbanneten</w:t>
      </w:r>
      <w:proofErr w:type="spellEnd"/>
      <w:r>
        <w:t xml:space="preserve"> / und von Miltenberg </w:t>
      </w:r>
      <w:proofErr w:type="spellStart"/>
      <w:r>
        <w:t>vertriben</w:t>
      </w:r>
      <w:proofErr w:type="spellEnd"/>
      <w:r>
        <w:t xml:space="preserve"> / gedacht ich (</w:t>
      </w:r>
      <w:proofErr w:type="spellStart"/>
      <w:r>
        <w:t>alls</w:t>
      </w:r>
      <w:proofErr w:type="spellEnd"/>
      <w:r>
        <w:t xml:space="preserve"> ein </w:t>
      </w:r>
      <w:proofErr w:type="spellStart"/>
      <w:r>
        <w:t>ungelerter</w:t>
      </w:r>
      <w:proofErr w:type="spellEnd"/>
      <w:r>
        <w:t xml:space="preserve"> narr) in meinem </w:t>
      </w:r>
      <w:proofErr w:type="spellStart"/>
      <w:r>
        <w:t>creütz</w:t>
      </w:r>
      <w:proofErr w:type="spellEnd"/>
      <w:r>
        <w:t xml:space="preserve"> / wie mag es doch </w:t>
      </w:r>
      <w:proofErr w:type="spellStart"/>
      <w:r>
        <w:t>zugehn</w:t>
      </w:r>
      <w:proofErr w:type="spellEnd"/>
      <w:r>
        <w:t xml:space="preserve"> / das </w:t>
      </w:r>
      <w:proofErr w:type="spellStart"/>
      <w:r>
        <w:t>dise</w:t>
      </w:r>
      <w:proofErr w:type="spellEnd"/>
      <w:r>
        <w:t xml:space="preserve"> </w:t>
      </w:r>
      <w:proofErr w:type="spellStart"/>
      <w:r>
        <w:t>lere</w:t>
      </w:r>
      <w:proofErr w:type="spellEnd"/>
      <w:r>
        <w:t xml:space="preserve"> </w:t>
      </w:r>
      <w:proofErr w:type="spellStart"/>
      <w:r>
        <w:t>sovil</w:t>
      </w:r>
      <w:proofErr w:type="spellEnd"/>
      <w:r>
        <w:t xml:space="preserve"> rumor </w:t>
      </w:r>
      <w:proofErr w:type="spellStart"/>
      <w:r>
        <w:t>unnd</w:t>
      </w:r>
      <w:proofErr w:type="spellEnd"/>
      <w:r>
        <w:t xml:space="preserve"> </w:t>
      </w:r>
      <w:proofErr w:type="spellStart"/>
      <w:r>
        <w:t>verfolgung</w:t>
      </w:r>
      <w:proofErr w:type="spellEnd"/>
      <w:r>
        <w:t xml:space="preserve"> anrichtet / in aller </w:t>
      </w:r>
      <w:proofErr w:type="spellStart"/>
      <w:r>
        <w:t>waelt</w:t>
      </w:r>
      <w:proofErr w:type="spellEnd"/>
      <w:r>
        <w:t xml:space="preserve">: </w:t>
      </w:r>
      <w:proofErr w:type="spellStart"/>
      <w:r>
        <w:t>Zihe</w:t>
      </w:r>
      <w:proofErr w:type="spellEnd"/>
      <w:r>
        <w:t xml:space="preserve"> gen Wittenberg </w:t>
      </w:r>
      <w:proofErr w:type="spellStart"/>
      <w:r>
        <w:t>hoere</w:t>
      </w:r>
      <w:proofErr w:type="spellEnd"/>
      <w:r>
        <w:t xml:space="preserve"> Luthern predigen / </w:t>
      </w:r>
      <w:proofErr w:type="spellStart"/>
      <w:r>
        <w:t>unn</w:t>
      </w:r>
      <w:proofErr w:type="spellEnd"/>
      <w:r>
        <w:t xml:space="preserve"> vergleiche seine deutsche Bibel / mit der </w:t>
      </w:r>
      <w:proofErr w:type="spellStart"/>
      <w:r>
        <w:t>Hebreischen</w:t>
      </w:r>
      <w:proofErr w:type="spellEnd"/>
      <w:r>
        <w:t xml:space="preserve"> / Griechischen / Lateinischen / von </w:t>
      </w:r>
      <w:proofErr w:type="spellStart"/>
      <w:r>
        <w:t>wortt</w:t>
      </w:r>
      <w:proofErr w:type="spellEnd"/>
      <w:r>
        <w:t xml:space="preserve"> zu </w:t>
      </w:r>
      <w:proofErr w:type="spellStart"/>
      <w:r>
        <w:t>wortt</w:t>
      </w:r>
      <w:proofErr w:type="spellEnd"/>
      <w:r>
        <w:t xml:space="preserve"> / forsche doch ob der Luther </w:t>
      </w:r>
      <w:proofErr w:type="spellStart"/>
      <w:r>
        <w:t>rechtgschaffen</w:t>
      </w:r>
      <w:proofErr w:type="spellEnd"/>
      <w:r>
        <w:t xml:space="preserve"> </w:t>
      </w:r>
      <w:proofErr w:type="spellStart"/>
      <w:r>
        <w:t>seye</w:t>
      </w:r>
      <w:proofErr w:type="spellEnd"/>
      <w:r>
        <w:t xml:space="preserve"> oder nicht. Herr Gott von </w:t>
      </w:r>
      <w:proofErr w:type="spellStart"/>
      <w:r>
        <w:t>himmel</w:t>
      </w:r>
      <w:proofErr w:type="spellEnd"/>
      <w:r>
        <w:t xml:space="preserve"> da ich gen Wittenberg kam / welch ein </w:t>
      </w:r>
      <w:proofErr w:type="spellStart"/>
      <w:r>
        <w:t>schatz</w:t>
      </w:r>
      <w:proofErr w:type="spellEnd"/>
      <w:r>
        <w:t xml:space="preserve"> fand ich da / nicht alleine in Luthers predigt / sondern auch in der </w:t>
      </w:r>
      <w:proofErr w:type="spellStart"/>
      <w:r>
        <w:t>bibel</w:t>
      </w:r>
      <w:proofErr w:type="spellEnd"/>
      <w:r>
        <w:t xml:space="preserve">. Dann wie ich Luthers predigt nicht </w:t>
      </w:r>
      <w:proofErr w:type="spellStart"/>
      <w:r>
        <w:t>hette</w:t>
      </w:r>
      <w:proofErr w:type="spellEnd"/>
      <w:r>
        <w:t xml:space="preserve"> glauben </w:t>
      </w:r>
      <w:proofErr w:type="spellStart"/>
      <w:r>
        <w:t>koennen</w:t>
      </w:r>
      <w:proofErr w:type="spellEnd"/>
      <w:r>
        <w:t xml:space="preserve"> / wann ich </w:t>
      </w:r>
      <w:proofErr w:type="spellStart"/>
      <w:r>
        <w:t>nit</w:t>
      </w:r>
      <w:proofErr w:type="spellEnd"/>
      <w:r>
        <w:t xml:space="preserve"> </w:t>
      </w:r>
      <w:proofErr w:type="spellStart"/>
      <w:r>
        <w:t>erfaren</w:t>
      </w:r>
      <w:proofErr w:type="spellEnd"/>
      <w:r>
        <w:t xml:space="preserve"> </w:t>
      </w:r>
      <w:proofErr w:type="spellStart"/>
      <w:r>
        <w:t>hette</w:t>
      </w:r>
      <w:proofErr w:type="spellEnd"/>
      <w:r>
        <w:t xml:space="preserve"> / das sie mit aller </w:t>
      </w:r>
      <w:proofErr w:type="spellStart"/>
      <w:r>
        <w:t>heilgen</w:t>
      </w:r>
      <w:proofErr w:type="spellEnd"/>
      <w:r>
        <w:t xml:space="preserve"> </w:t>
      </w:r>
      <w:proofErr w:type="spellStart"/>
      <w:r>
        <w:t>gschrifft</w:t>
      </w:r>
      <w:proofErr w:type="spellEnd"/>
      <w:r>
        <w:t xml:space="preserve"> gewaltiglich über ein stimmet / also </w:t>
      </w:r>
      <w:proofErr w:type="spellStart"/>
      <w:r>
        <w:t>hette</w:t>
      </w:r>
      <w:proofErr w:type="spellEnd"/>
      <w:r>
        <w:t xml:space="preserve"> ich auch der deutschen Bibel nicht </w:t>
      </w:r>
      <w:proofErr w:type="spellStart"/>
      <w:r>
        <w:t>trauwen</w:t>
      </w:r>
      <w:proofErr w:type="spellEnd"/>
      <w:r>
        <w:t xml:space="preserve"> </w:t>
      </w:r>
      <w:proofErr w:type="spellStart"/>
      <w:r>
        <w:t>koennen</w:t>
      </w:r>
      <w:proofErr w:type="spellEnd"/>
      <w:r>
        <w:t xml:space="preserve"> / wann ich nicht den Luther einen </w:t>
      </w:r>
      <w:proofErr w:type="spellStart"/>
      <w:r>
        <w:t>treüwern</w:t>
      </w:r>
      <w:proofErr w:type="spellEnd"/>
      <w:r>
        <w:t xml:space="preserve"> und </w:t>
      </w:r>
      <w:proofErr w:type="spellStart"/>
      <w:r>
        <w:t>theürern</w:t>
      </w:r>
      <w:proofErr w:type="spellEnd"/>
      <w:r>
        <w:t xml:space="preserve"> </w:t>
      </w:r>
      <w:proofErr w:type="spellStart"/>
      <w:r>
        <w:t>dolmedscher</w:t>
      </w:r>
      <w:proofErr w:type="spellEnd"/>
      <w:r>
        <w:t xml:space="preserve"> befunden </w:t>
      </w:r>
      <w:proofErr w:type="spellStart"/>
      <w:r>
        <w:t>hette</w:t>
      </w:r>
      <w:proofErr w:type="spellEnd"/>
      <w:r>
        <w:t xml:space="preserve"> / dann alle / Gott </w:t>
      </w:r>
      <w:proofErr w:type="spellStart"/>
      <w:r>
        <w:t>seye</w:t>
      </w:r>
      <w:proofErr w:type="spellEnd"/>
      <w:r>
        <w:t xml:space="preserve"> lob in </w:t>
      </w:r>
      <w:proofErr w:type="spellStart"/>
      <w:r>
        <w:t>ewigkeit</w:t>
      </w:r>
      <w:proofErr w:type="spellEnd"/>
      <w:r>
        <w:t xml:space="preserve"> / und </w:t>
      </w:r>
      <w:proofErr w:type="spellStart"/>
      <w:r>
        <w:t>danck</w:t>
      </w:r>
      <w:proofErr w:type="spellEnd"/>
      <w:r>
        <w:t xml:space="preserve"> haben alle die mich je verfolget haben / </w:t>
      </w:r>
      <w:proofErr w:type="spellStart"/>
      <w:r>
        <w:t>auff</w:t>
      </w:r>
      <w:proofErr w:type="spellEnd"/>
      <w:r>
        <w:t xml:space="preserve"> das ich </w:t>
      </w:r>
      <w:proofErr w:type="spellStart"/>
      <w:r>
        <w:t>dise</w:t>
      </w:r>
      <w:proofErr w:type="spellEnd"/>
      <w:r>
        <w:t xml:space="preserve"> </w:t>
      </w:r>
      <w:proofErr w:type="spellStart"/>
      <w:r>
        <w:t>vergleichung</w:t>
      </w:r>
      <w:proofErr w:type="spellEnd"/>
      <w:r>
        <w:t xml:space="preserve"> der Bibel habe thun </w:t>
      </w:r>
      <w:proofErr w:type="spellStart"/>
      <w:r>
        <w:t>muessen</w:t>
      </w:r>
      <w:proofErr w:type="spellEnd"/>
      <w:r>
        <w:t xml:space="preserve">. Dann mir auch Gott über solcher </w:t>
      </w:r>
      <w:proofErr w:type="spellStart"/>
      <w:r>
        <w:t>arbeit</w:t>
      </w:r>
      <w:proofErr w:type="spellEnd"/>
      <w:r>
        <w:t xml:space="preserve"> einen </w:t>
      </w:r>
      <w:proofErr w:type="spellStart"/>
      <w:r>
        <w:t>grossen</w:t>
      </w:r>
      <w:proofErr w:type="spellEnd"/>
      <w:r>
        <w:t xml:space="preserve"> </w:t>
      </w:r>
      <w:proofErr w:type="spellStart"/>
      <w:r>
        <w:t>mut</w:t>
      </w:r>
      <w:proofErr w:type="spellEnd"/>
      <w:r>
        <w:t xml:space="preserve"> </w:t>
      </w:r>
      <w:proofErr w:type="spellStart"/>
      <w:r>
        <w:t>eingosse</w:t>
      </w:r>
      <w:proofErr w:type="spellEnd"/>
      <w:r>
        <w:t xml:space="preserve"> / </w:t>
      </w:r>
      <w:proofErr w:type="spellStart"/>
      <w:r>
        <w:t>zuforschen</w:t>
      </w:r>
      <w:proofErr w:type="spellEnd"/>
      <w:r>
        <w:t xml:space="preserve"> wo Christus im alten Testament </w:t>
      </w:r>
      <w:proofErr w:type="spellStart"/>
      <w:r>
        <w:t>verheissen</w:t>
      </w:r>
      <w:proofErr w:type="spellEnd"/>
      <w:r>
        <w:t xml:space="preserve"> </w:t>
      </w:r>
      <w:proofErr w:type="spellStart"/>
      <w:r>
        <w:t>waere</w:t>
      </w:r>
      <w:proofErr w:type="spellEnd"/>
      <w:r>
        <w:t xml:space="preserve"> / </w:t>
      </w:r>
      <w:proofErr w:type="spellStart"/>
      <w:r>
        <w:t>unnd</w:t>
      </w:r>
      <w:proofErr w:type="spellEnd"/>
      <w:r>
        <w:t xml:space="preserve"> wie die </w:t>
      </w:r>
      <w:proofErr w:type="spellStart"/>
      <w:r>
        <w:t>propheten</w:t>
      </w:r>
      <w:proofErr w:type="spellEnd"/>
      <w:r>
        <w:t xml:space="preserve"> von seinem Reich </w:t>
      </w:r>
      <w:proofErr w:type="spellStart"/>
      <w:r>
        <w:t>geweissaget</w:t>
      </w:r>
      <w:proofErr w:type="spellEnd"/>
      <w:r>
        <w:t xml:space="preserve"> </w:t>
      </w:r>
      <w:proofErr w:type="spellStart"/>
      <w:r>
        <w:t>hetten</w:t>
      </w:r>
      <w:proofErr w:type="spellEnd"/>
      <w:r>
        <w:t xml:space="preserve">/ das ich </w:t>
      </w:r>
      <w:proofErr w:type="spellStart"/>
      <w:r>
        <w:t>umb</w:t>
      </w:r>
      <w:proofErr w:type="spellEnd"/>
      <w:r>
        <w:t xml:space="preserve"> des Christi willen / das alte Testament in vier sprachen / von </w:t>
      </w:r>
      <w:proofErr w:type="spellStart"/>
      <w:r>
        <w:t>wort</w:t>
      </w:r>
      <w:proofErr w:type="spellEnd"/>
      <w:r>
        <w:t xml:space="preserve"> zu </w:t>
      </w:r>
      <w:proofErr w:type="spellStart"/>
      <w:r>
        <w:t>wort</w:t>
      </w:r>
      <w:proofErr w:type="spellEnd"/>
      <w:r>
        <w:t xml:space="preserve"> / nicht alleine verglichen </w:t>
      </w:r>
      <w:proofErr w:type="spellStart"/>
      <w:r>
        <w:t>auß</w:t>
      </w:r>
      <w:proofErr w:type="spellEnd"/>
      <w:r>
        <w:t xml:space="preserve"> schriebe / sondern auch </w:t>
      </w:r>
      <w:proofErr w:type="spellStart"/>
      <w:r>
        <w:t>wz</w:t>
      </w:r>
      <w:proofErr w:type="spellEnd"/>
      <w:r>
        <w:t xml:space="preserve"> vom Reich Christi war / mit roten </w:t>
      </w:r>
      <w:proofErr w:type="spellStart"/>
      <w:r>
        <w:t>buchstaben</w:t>
      </w:r>
      <w:proofErr w:type="spellEnd"/>
      <w:r>
        <w:t xml:space="preserve"> schriebe / </w:t>
      </w:r>
      <w:proofErr w:type="spellStart"/>
      <w:r>
        <w:t>auff</w:t>
      </w:r>
      <w:proofErr w:type="spellEnd"/>
      <w:r>
        <w:t xml:space="preserve"> das ich ja wüste / was ich für einen Herrn an Christo </w:t>
      </w:r>
      <w:proofErr w:type="spellStart"/>
      <w:r>
        <w:t>hette</w:t>
      </w:r>
      <w:proofErr w:type="spellEnd"/>
      <w:r>
        <w:t xml:space="preserve"> / und was ich im </w:t>
      </w:r>
      <w:proofErr w:type="spellStart"/>
      <w:r>
        <w:t>Neuwenn</w:t>
      </w:r>
      <w:proofErr w:type="spellEnd"/>
      <w:r>
        <w:t xml:space="preserve"> Testament </w:t>
      </w:r>
      <w:proofErr w:type="spellStart"/>
      <w:r>
        <w:t>leren</w:t>
      </w:r>
      <w:proofErr w:type="spellEnd"/>
      <w:r>
        <w:t xml:space="preserve"> wurde / das ich </w:t>
      </w:r>
      <w:proofErr w:type="spellStart"/>
      <w:r>
        <w:t>solchs</w:t>
      </w:r>
      <w:proofErr w:type="spellEnd"/>
      <w:r>
        <w:t xml:space="preserve"> mit dem alten bezeugen </w:t>
      </w:r>
      <w:proofErr w:type="spellStart"/>
      <w:r>
        <w:t>künd</w:t>
      </w:r>
      <w:proofErr w:type="spellEnd"/>
      <w:r>
        <w:t xml:space="preserve">: wie auch Christus will haben das ein geschickter </w:t>
      </w:r>
      <w:proofErr w:type="spellStart"/>
      <w:r>
        <w:t>gschrifftgelerter</w:t>
      </w:r>
      <w:proofErr w:type="spellEnd"/>
      <w:r>
        <w:t xml:space="preserve"> zum </w:t>
      </w:r>
      <w:proofErr w:type="spellStart"/>
      <w:r>
        <w:t>himmelreich</w:t>
      </w:r>
      <w:proofErr w:type="spellEnd"/>
      <w:r>
        <w:t xml:space="preserve"> / gleich </w:t>
      </w:r>
      <w:proofErr w:type="spellStart"/>
      <w:r>
        <w:t>seye</w:t>
      </w:r>
      <w:proofErr w:type="spellEnd"/>
      <w:r>
        <w:t xml:space="preserve"> einem </w:t>
      </w:r>
      <w:proofErr w:type="spellStart"/>
      <w:r>
        <w:t>haußvatter</w:t>
      </w:r>
      <w:proofErr w:type="spellEnd"/>
      <w:r>
        <w:t xml:space="preserve"> / der </w:t>
      </w:r>
      <w:proofErr w:type="spellStart"/>
      <w:r>
        <w:t>auß</w:t>
      </w:r>
      <w:proofErr w:type="spellEnd"/>
      <w:r>
        <w:t xml:space="preserve"> seinem </w:t>
      </w:r>
      <w:proofErr w:type="spellStart"/>
      <w:r>
        <w:t>schatz</w:t>
      </w:r>
      <w:proofErr w:type="spellEnd"/>
      <w:r>
        <w:t xml:space="preserve"> </w:t>
      </w:r>
      <w:proofErr w:type="spellStart"/>
      <w:r>
        <w:t>neüwes</w:t>
      </w:r>
      <w:proofErr w:type="spellEnd"/>
      <w:r>
        <w:t xml:space="preserve"> und altes </w:t>
      </w:r>
      <w:proofErr w:type="spellStart"/>
      <w:r>
        <w:t>herfürbringe</w:t>
      </w:r>
      <w:proofErr w:type="spellEnd"/>
      <w:r>
        <w:t xml:space="preserve">. </w:t>
      </w:r>
    </w:p>
    <w:p w14:paraId="534D8301" w14:textId="77777777" w:rsidR="00833A43" w:rsidRDefault="00833A43" w:rsidP="00833A43">
      <w:pPr>
        <w:pStyle w:val="StandardWeb"/>
      </w:pPr>
      <w:r>
        <w:t xml:space="preserve">Weil ich nun mit der </w:t>
      </w:r>
      <w:proofErr w:type="spellStart"/>
      <w:r>
        <w:t>warheit</w:t>
      </w:r>
      <w:proofErr w:type="spellEnd"/>
      <w:r>
        <w:t xml:space="preserve"> beweisen </w:t>
      </w:r>
      <w:proofErr w:type="spellStart"/>
      <w:r>
        <w:t>kan</w:t>
      </w:r>
      <w:proofErr w:type="spellEnd"/>
      <w:r>
        <w:t xml:space="preserve"> / d M. Luther ein </w:t>
      </w:r>
      <w:proofErr w:type="spellStart"/>
      <w:r>
        <w:t>treüwer</w:t>
      </w:r>
      <w:proofErr w:type="spellEnd"/>
      <w:r>
        <w:t xml:space="preserve"> </w:t>
      </w:r>
      <w:proofErr w:type="spellStart"/>
      <w:r>
        <w:t>dolmedscher</w:t>
      </w:r>
      <w:proofErr w:type="spellEnd"/>
      <w:r>
        <w:t xml:space="preserve"> ist der </w:t>
      </w:r>
      <w:proofErr w:type="spellStart"/>
      <w:r>
        <w:t>gschrifft</w:t>
      </w:r>
      <w:proofErr w:type="spellEnd"/>
      <w:r>
        <w:t xml:space="preserve"> / und Christum unsere </w:t>
      </w:r>
      <w:proofErr w:type="spellStart"/>
      <w:r>
        <w:t>gerechtigkeit</w:t>
      </w:r>
      <w:proofErr w:type="spellEnd"/>
      <w:r>
        <w:t xml:space="preserve"> und </w:t>
      </w:r>
      <w:proofErr w:type="spellStart"/>
      <w:r>
        <w:t>säligkeit</w:t>
      </w:r>
      <w:proofErr w:type="spellEnd"/>
      <w:r>
        <w:t xml:space="preserve"> / nicht anders prediget und beschreibet. Dann wie Moses und die </w:t>
      </w:r>
      <w:proofErr w:type="spellStart"/>
      <w:r>
        <w:t>propheten</w:t>
      </w:r>
      <w:proofErr w:type="spellEnd"/>
      <w:r>
        <w:t xml:space="preserve"> von im </w:t>
      </w:r>
      <w:proofErr w:type="spellStart"/>
      <w:r>
        <w:t>geweissaget</w:t>
      </w:r>
      <w:proofErr w:type="spellEnd"/>
      <w:r>
        <w:t xml:space="preserve"> haben: so muß ich aller </w:t>
      </w:r>
      <w:proofErr w:type="spellStart"/>
      <w:r>
        <w:t>dere</w:t>
      </w:r>
      <w:proofErr w:type="spellEnd"/>
      <w:r>
        <w:t xml:space="preserve"> </w:t>
      </w:r>
      <w:proofErr w:type="spellStart"/>
      <w:r>
        <w:t>freind</w:t>
      </w:r>
      <w:proofErr w:type="spellEnd"/>
      <w:r>
        <w:t xml:space="preserve"> sein / die von Luthers </w:t>
      </w:r>
      <w:proofErr w:type="spellStart"/>
      <w:r>
        <w:t>lere</w:t>
      </w:r>
      <w:proofErr w:type="spellEnd"/>
      <w:r>
        <w:t xml:space="preserve"> dem Evangelio Christi </w:t>
      </w:r>
      <w:proofErr w:type="spellStart"/>
      <w:r>
        <w:t>vil</w:t>
      </w:r>
      <w:proofErr w:type="spellEnd"/>
      <w:r>
        <w:t xml:space="preserve"> halten / von allen den aber die in für einen </w:t>
      </w:r>
      <w:proofErr w:type="spellStart"/>
      <w:r>
        <w:t>ketzer</w:t>
      </w:r>
      <w:proofErr w:type="spellEnd"/>
      <w:r>
        <w:t xml:space="preserve"> halten / sagen wie Jonas sprach: Wer </w:t>
      </w:r>
      <w:proofErr w:type="spellStart"/>
      <w:r>
        <w:t>luthern</w:t>
      </w:r>
      <w:proofErr w:type="spellEnd"/>
      <w:r>
        <w:t xml:space="preserve"> feind ist / der hat den heiligen geist nicht. </w:t>
      </w:r>
    </w:p>
    <w:p w14:paraId="5FA79541" w14:textId="77777777" w:rsidR="00833A43" w:rsidRDefault="00833A43" w:rsidP="00833A43">
      <w:pPr>
        <w:pStyle w:val="StandardWeb"/>
      </w:pPr>
      <w:r>
        <w:t xml:space="preserve">Gehet </w:t>
      </w:r>
      <w:proofErr w:type="spellStart"/>
      <w:r>
        <w:t>ir</w:t>
      </w:r>
      <w:proofErr w:type="spellEnd"/>
      <w:r>
        <w:t xml:space="preserve"> auch hin Domine </w:t>
      </w:r>
      <w:proofErr w:type="spellStart"/>
      <w:r>
        <w:t>Clere</w:t>
      </w:r>
      <w:proofErr w:type="spellEnd"/>
      <w:r>
        <w:t xml:space="preserve"> </w:t>
      </w:r>
      <w:proofErr w:type="spellStart"/>
      <w:r>
        <w:t>unn</w:t>
      </w:r>
      <w:proofErr w:type="spellEnd"/>
      <w:r>
        <w:t xml:space="preserve"> </w:t>
      </w:r>
      <w:proofErr w:type="spellStart"/>
      <w:r>
        <w:t>Licentiate</w:t>
      </w:r>
      <w:proofErr w:type="spellEnd"/>
      <w:r>
        <w:t xml:space="preserve"> </w:t>
      </w:r>
      <w:proofErr w:type="spellStart"/>
      <w:r>
        <w:t>Matheey</w:t>
      </w:r>
      <w:proofErr w:type="spellEnd"/>
      <w:r>
        <w:t xml:space="preserve"> </w:t>
      </w:r>
      <w:proofErr w:type="spellStart"/>
      <w:r>
        <w:t>Burs</w:t>
      </w:r>
      <w:proofErr w:type="spellEnd"/>
      <w:r>
        <w:t xml:space="preserve"> </w:t>
      </w:r>
      <w:proofErr w:type="spellStart"/>
      <w:r>
        <w:t>montis</w:t>
      </w:r>
      <w:proofErr w:type="spellEnd"/>
      <w:r>
        <w:t xml:space="preserve"> </w:t>
      </w:r>
      <w:proofErr w:type="spellStart"/>
      <w:r>
        <w:t>under</w:t>
      </w:r>
      <w:proofErr w:type="spellEnd"/>
      <w:r>
        <w:t xml:space="preserve"> den </w:t>
      </w:r>
      <w:proofErr w:type="spellStart"/>
      <w:r>
        <w:t>sechzehenden</w:t>
      </w:r>
      <w:proofErr w:type="spellEnd"/>
      <w:r>
        <w:t xml:space="preserve"> </w:t>
      </w:r>
      <w:proofErr w:type="spellStart"/>
      <w:r>
        <w:t>heüsern</w:t>
      </w:r>
      <w:proofErr w:type="spellEnd"/>
      <w:r>
        <w:t xml:space="preserve"> / forschet in die </w:t>
      </w:r>
      <w:proofErr w:type="spellStart"/>
      <w:r>
        <w:t>gschrifft</w:t>
      </w:r>
      <w:proofErr w:type="spellEnd"/>
      <w:r>
        <w:t xml:space="preserve"> wie Christus </w:t>
      </w:r>
      <w:proofErr w:type="spellStart"/>
      <w:r>
        <w:t>gepeüt</w:t>
      </w:r>
      <w:proofErr w:type="spellEnd"/>
      <w:r>
        <w:t xml:space="preserve"> / </w:t>
      </w:r>
      <w:proofErr w:type="spellStart"/>
      <w:r>
        <w:t>unn</w:t>
      </w:r>
      <w:proofErr w:type="spellEnd"/>
      <w:r>
        <w:t xml:space="preserve"> vergleicht Luthers </w:t>
      </w:r>
      <w:proofErr w:type="spellStart"/>
      <w:r>
        <w:t>dolmedschunge</w:t>
      </w:r>
      <w:proofErr w:type="spellEnd"/>
      <w:r>
        <w:t xml:space="preserve"> </w:t>
      </w:r>
      <w:proofErr w:type="spellStart"/>
      <w:r>
        <w:t>unnd</w:t>
      </w:r>
      <w:proofErr w:type="spellEnd"/>
      <w:r>
        <w:t xml:space="preserve"> </w:t>
      </w:r>
      <w:proofErr w:type="spellStart"/>
      <w:r>
        <w:t>lere</w:t>
      </w:r>
      <w:proofErr w:type="spellEnd"/>
      <w:r>
        <w:t xml:space="preserve"> mit der Bibel / wie ich gethan habe / </w:t>
      </w:r>
      <w:proofErr w:type="spellStart"/>
      <w:r>
        <w:t>rufft</w:t>
      </w:r>
      <w:proofErr w:type="spellEnd"/>
      <w:r>
        <w:t xml:space="preserve"> Gott an / so </w:t>
      </w:r>
      <w:proofErr w:type="spellStart"/>
      <w:r>
        <w:t>werder</w:t>
      </w:r>
      <w:proofErr w:type="spellEnd"/>
      <w:r>
        <w:t xml:space="preserve"> </w:t>
      </w:r>
      <w:proofErr w:type="spellStart"/>
      <w:r>
        <w:t>ir</w:t>
      </w:r>
      <w:proofErr w:type="spellEnd"/>
      <w:r>
        <w:t xml:space="preserve"> des Luthers Evangelio so hold werden / </w:t>
      </w:r>
      <w:proofErr w:type="spellStart"/>
      <w:r>
        <w:t>alls</w:t>
      </w:r>
      <w:proofErr w:type="spellEnd"/>
      <w:r>
        <w:t xml:space="preserve"> ich bin und befunden / das wir von Gottesdienst </w:t>
      </w:r>
      <w:proofErr w:type="spellStart"/>
      <w:r>
        <w:t>unn</w:t>
      </w:r>
      <w:proofErr w:type="spellEnd"/>
      <w:r>
        <w:t xml:space="preserve"> Christo nicht anders </w:t>
      </w:r>
      <w:proofErr w:type="spellStart"/>
      <w:r>
        <w:t>leren</w:t>
      </w:r>
      <w:proofErr w:type="spellEnd"/>
      <w:r>
        <w:t xml:space="preserve"> noch schreiben / denn alle </w:t>
      </w:r>
      <w:proofErr w:type="spellStart"/>
      <w:r>
        <w:t>propheten</w:t>
      </w:r>
      <w:proofErr w:type="spellEnd"/>
      <w:r>
        <w:t xml:space="preserve"> und </w:t>
      </w:r>
      <w:proofErr w:type="spellStart"/>
      <w:r>
        <w:t>apostel</w:t>
      </w:r>
      <w:proofErr w:type="spellEnd"/>
      <w:r>
        <w:t xml:space="preserve"> von Christo </w:t>
      </w:r>
      <w:proofErr w:type="spellStart"/>
      <w:r>
        <w:t>gelert</w:t>
      </w:r>
      <w:proofErr w:type="spellEnd"/>
      <w:r>
        <w:t xml:space="preserve"> und </w:t>
      </w:r>
      <w:proofErr w:type="spellStart"/>
      <w:r>
        <w:t>geschriben</w:t>
      </w:r>
      <w:proofErr w:type="spellEnd"/>
      <w:r>
        <w:t xml:space="preserve"> haben. </w:t>
      </w:r>
    </w:p>
    <w:p w14:paraId="3B15BAED" w14:textId="77777777" w:rsidR="00833A43" w:rsidRDefault="00833A43" w:rsidP="00833A43">
      <w:pPr>
        <w:pStyle w:val="StandardWeb"/>
      </w:pPr>
      <w:r>
        <w:t xml:space="preserve">Folge du </w:t>
      </w:r>
      <w:proofErr w:type="spellStart"/>
      <w:r>
        <w:t>liber</w:t>
      </w:r>
      <w:proofErr w:type="spellEnd"/>
      <w:r>
        <w:t xml:space="preserve"> </w:t>
      </w:r>
      <w:proofErr w:type="spellStart"/>
      <w:r>
        <w:t>Clere</w:t>
      </w:r>
      <w:proofErr w:type="spellEnd"/>
      <w:r>
        <w:t xml:space="preserve"> </w:t>
      </w:r>
      <w:proofErr w:type="spellStart"/>
      <w:r>
        <w:t>unnd</w:t>
      </w:r>
      <w:proofErr w:type="spellEnd"/>
      <w:r>
        <w:t xml:space="preserve"> </w:t>
      </w:r>
      <w:proofErr w:type="spellStart"/>
      <w:r>
        <w:t>ir</w:t>
      </w:r>
      <w:proofErr w:type="spellEnd"/>
      <w:r>
        <w:t xml:space="preserve"> auch Domine </w:t>
      </w:r>
      <w:proofErr w:type="spellStart"/>
      <w:r>
        <w:t>Licentiate</w:t>
      </w:r>
      <w:proofErr w:type="spellEnd"/>
      <w:r>
        <w:t xml:space="preserve">. Dann das </w:t>
      </w:r>
      <w:proofErr w:type="spellStart"/>
      <w:r>
        <w:t>ir</w:t>
      </w:r>
      <w:proofErr w:type="spellEnd"/>
      <w:r>
        <w:t xml:space="preserve"> eben so wenig von Christo wisset </w:t>
      </w:r>
      <w:proofErr w:type="spellStart"/>
      <w:r>
        <w:t>alls</w:t>
      </w:r>
      <w:proofErr w:type="spellEnd"/>
      <w:r>
        <w:t xml:space="preserve"> der Bapst zu Rom / ist nicht alleine damit zu </w:t>
      </w:r>
      <w:proofErr w:type="spellStart"/>
      <w:r>
        <w:t>beweysen</w:t>
      </w:r>
      <w:proofErr w:type="spellEnd"/>
      <w:r>
        <w:t xml:space="preserve"> / das wider Christum </w:t>
      </w:r>
      <w:proofErr w:type="spellStart"/>
      <w:r>
        <w:t>unnd</w:t>
      </w:r>
      <w:proofErr w:type="spellEnd"/>
      <w:r>
        <w:t xml:space="preserve"> alle seine </w:t>
      </w:r>
      <w:proofErr w:type="spellStart"/>
      <w:r>
        <w:t>prediger</w:t>
      </w:r>
      <w:proofErr w:type="spellEnd"/>
      <w:r>
        <w:t xml:space="preserve"> schreibet / sondern auch das </w:t>
      </w:r>
      <w:proofErr w:type="spellStart"/>
      <w:r>
        <w:t>ir</w:t>
      </w:r>
      <w:proofErr w:type="spellEnd"/>
      <w:r>
        <w:t xml:space="preserve"> die lebendigen </w:t>
      </w:r>
      <w:proofErr w:type="spellStart"/>
      <w:r>
        <w:t>darumb</w:t>
      </w:r>
      <w:proofErr w:type="spellEnd"/>
      <w:r>
        <w:t xml:space="preserve"> vertreibet / und die todten nicht begraben </w:t>
      </w:r>
      <w:proofErr w:type="spellStart"/>
      <w:r>
        <w:t>wolt</w:t>
      </w:r>
      <w:proofErr w:type="spellEnd"/>
      <w:r>
        <w:t xml:space="preserve"> lassen / das sie das heilige </w:t>
      </w:r>
      <w:proofErr w:type="spellStart"/>
      <w:r>
        <w:t>blut</w:t>
      </w:r>
      <w:proofErr w:type="spellEnd"/>
      <w:r>
        <w:t xml:space="preserve"> Jesu nach Gottes </w:t>
      </w:r>
      <w:proofErr w:type="spellStart"/>
      <w:r>
        <w:t>befelch</w:t>
      </w:r>
      <w:proofErr w:type="spellEnd"/>
      <w:r>
        <w:t xml:space="preserve"> / im leben </w:t>
      </w:r>
      <w:proofErr w:type="spellStart"/>
      <w:r>
        <w:t>unnd</w:t>
      </w:r>
      <w:proofErr w:type="spellEnd"/>
      <w:r>
        <w:t xml:space="preserve"> am letzten ende </w:t>
      </w:r>
      <w:proofErr w:type="spellStart"/>
      <w:r>
        <w:t>entpfahen</w:t>
      </w:r>
      <w:proofErr w:type="spellEnd"/>
      <w:r>
        <w:t xml:space="preserve">. Ach Herr Gott vom </w:t>
      </w:r>
      <w:proofErr w:type="spellStart"/>
      <w:r>
        <w:t>himel</w:t>
      </w:r>
      <w:proofErr w:type="spellEnd"/>
      <w:r>
        <w:t xml:space="preserve"> </w:t>
      </w:r>
      <w:proofErr w:type="spellStart"/>
      <w:r>
        <w:t>sihe</w:t>
      </w:r>
      <w:proofErr w:type="spellEnd"/>
      <w:r>
        <w:t xml:space="preserve"> darein / </w:t>
      </w:r>
      <w:proofErr w:type="spellStart"/>
      <w:r>
        <w:t>unnd</w:t>
      </w:r>
      <w:proofErr w:type="spellEnd"/>
      <w:r>
        <w:t xml:space="preserve"> reche </w:t>
      </w:r>
      <w:proofErr w:type="spellStart"/>
      <w:r>
        <w:t>dise</w:t>
      </w:r>
      <w:proofErr w:type="spellEnd"/>
      <w:r>
        <w:t xml:space="preserve"> Gottes </w:t>
      </w:r>
      <w:proofErr w:type="spellStart"/>
      <w:r>
        <w:t>lesterung</w:t>
      </w:r>
      <w:proofErr w:type="spellEnd"/>
      <w:r>
        <w:t xml:space="preserve">. Dann sollen die </w:t>
      </w:r>
      <w:proofErr w:type="spellStart"/>
      <w:r>
        <w:t>leütte</w:t>
      </w:r>
      <w:proofErr w:type="spellEnd"/>
      <w:r>
        <w:t xml:space="preserve"> Bucher schreiben / wider alle deine </w:t>
      </w:r>
      <w:proofErr w:type="spellStart"/>
      <w:r>
        <w:t>prediger</w:t>
      </w:r>
      <w:proofErr w:type="spellEnd"/>
      <w:r>
        <w:t xml:space="preserve"> / die nicht alleine die lebendige </w:t>
      </w:r>
      <w:proofErr w:type="spellStart"/>
      <w:r>
        <w:t>toedten</w:t>
      </w:r>
      <w:proofErr w:type="spellEnd"/>
      <w:r>
        <w:t xml:space="preserve"> </w:t>
      </w:r>
      <w:proofErr w:type="spellStart"/>
      <w:r>
        <w:t>woellen</w:t>
      </w:r>
      <w:proofErr w:type="spellEnd"/>
      <w:r>
        <w:t xml:space="preserve"> / sondern auch den todten </w:t>
      </w:r>
      <w:proofErr w:type="spellStart"/>
      <w:r>
        <w:t>ire</w:t>
      </w:r>
      <w:proofErr w:type="spellEnd"/>
      <w:r>
        <w:t xml:space="preserve"> </w:t>
      </w:r>
      <w:proofErr w:type="spellStart"/>
      <w:r>
        <w:t>greber</w:t>
      </w:r>
      <w:proofErr w:type="spellEnd"/>
      <w:r>
        <w:t xml:space="preserve"> und schlaff </w:t>
      </w:r>
      <w:proofErr w:type="spellStart"/>
      <w:r>
        <w:t>kamern</w:t>
      </w:r>
      <w:proofErr w:type="spellEnd"/>
      <w:r>
        <w:t xml:space="preserve"> </w:t>
      </w:r>
      <w:proofErr w:type="spellStart"/>
      <w:r>
        <w:t>vergoennen</w:t>
      </w:r>
      <w:proofErr w:type="spellEnd"/>
      <w:r>
        <w:t xml:space="preserve"> /darum </w:t>
      </w:r>
      <w:proofErr w:type="spellStart"/>
      <w:r>
        <w:t>dz</w:t>
      </w:r>
      <w:proofErr w:type="spellEnd"/>
      <w:r>
        <w:t xml:space="preserve"> sie nach dem </w:t>
      </w:r>
      <w:proofErr w:type="spellStart"/>
      <w:r>
        <w:t>gebott</w:t>
      </w:r>
      <w:proofErr w:type="spellEnd"/>
      <w:r>
        <w:t xml:space="preserve"> (</w:t>
      </w:r>
      <w:proofErr w:type="spellStart"/>
      <w:r>
        <w:t>trinckt</w:t>
      </w:r>
      <w:proofErr w:type="spellEnd"/>
      <w:r>
        <w:t xml:space="preserve"> alle </w:t>
      </w:r>
      <w:proofErr w:type="spellStart"/>
      <w:r>
        <w:t>drauß</w:t>
      </w:r>
      <w:proofErr w:type="spellEnd"/>
      <w:r>
        <w:t xml:space="preserve">) deines </w:t>
      </w:r>
      <w:proofErr w:type="spellStart"/>
      <w:r>
        <w:t>sones</w:t>
      </w:r>
      <w:proofErr w:type="spellEnd"/>
      <w:r>
        <w:t xml:space="preserve"> Jesu </w:t>
      </w:r>
      <w:proofErr w:type="spellStart"/>
      <w:r>
        <w:t>blut</w:t>
      </w:r>
      <w:proofErr w:type="spellEnd"/>
      <w:r>
        <w:t xml:space="preserve"> in </w:t>
      </w:r>
      <w:proofErr w:type="spellStart"/>
      <w:r>
        <w:t>irem</w:t>
      </w:r>
      <w:proofErr w:type="spellEnd"/>
      <w:r>
        <w:t xml:space="preserve"> leben </w:t>
      </w:r>
      <w:proofErr w:type="spellStart"/>
      <w:r>
        <w:t>unnd</w:t>
      </w:r>
      <w:proofErr w:type="spellEnd"/>
      <w:r>
        <w:t xml:space="preserve"> am </w:t>
      </w:r>
      <w:proofErr w:type="spellStart"/>
      <w:r>
        <w:t>letsten</w:t>
      </w:r>
      <w:proofErr w:type="spellEnd"/>
      <w:r>
        <w:t xml:space="preserve"> ende </w:t>
      </w:r>
      <w:proofErr w:type="spellStart"/>
      <w:r>
        <w:t>getruncken</w:t>
      </w:r>
      <w:proofErr w:type="spellEnd"/>
      <w:r>
        <w:t xml:space="preserve"> haben: </w:t>
      </w:r>
      <w:proofErr w:type="spellStart"/>
      <w:r>
        <w:t>Pfu</w:t>
      </w:r>
      <w:proofErr w:type="spellEnd"/>
      <w:r>
        <w:t xml:space="preserve"> dich an Satan / Clerus und Matthes sollten ehe sterben dann versagen / dem geringsten Christen zu </w:t>
      </w:r>
      <w:proofErr w:type="spellStart"/>
      <w:r>
        <w:t>Coeln</w:t>
      </w:r>
      <w:proofErr w:type="spellEnd"/>
      <w:r>
        <w:t xml:space="preserve"> / das </w:t>
      </w:r>
      <w:proofErr w:type="spellStart"/>
      <w:r>
        <w:t>blut</w:t>
      </w:r>
      <w:proofErr w:type="spellEnd"/>
      <w:r>
        <w:t xml:space="preserve"> unsers Herrn Jesu Christi / an seinem letzten ende / so </w:t>
      </w:r>
      <w:proofErr w:type="spellStart"/>
      <w:r>
        <w:t>woellens</w:t>
      </w:r>
      <w:proofErr w:type="spellEnd"/>
      <w:r>
        <w:t xml:space="preserve"> sie die morden / so es im leben </w:t>
      </w:r>
      <w:proofErr w:type="spellStart"/>
      <w:r>
        <w:t>entpfahen</w:t>
      </w:r>
      <w:proofErr w:type="spellEnd"/>
      <w:r>
        <w:t xml:space="preserve"> </w:t>
      </w:r>
      <w:proofErr w:type="spellStart"/>
      <w:r>
        <w:t>unn</w:t>
      </w:r>
      <w:proofErr w:type="spellEnd"/>
      <w:r>
        <w:t xml:space="preserve"> die es an </w:t>
      </w:r>
      <w:proofErr w:type="spellStart"/>
      <w:r>
        <w:t>irem</w:t>
      </w:r>
      <w:proofErr w:type="spellEnd"/>
      <w:r>
        <w:t xml:space="preserve"> </w:t>
      </w:r>
      <w:proofErr w:type="spellStart"/>
      <w:r>
        <w:t>letsten</w:t>
      </w:r>
      <w:proofErr w:type="spellEnd"/>
      <w:r>
        <w:t xml:space="preserve"> ende / </w:t>
      </w:r>
      <w:proofErr w:type="spellStart"/>
      <w:r>
        <w:t>genomen</w:t>
      </w:r>
      <w:proofErr w:type="spellEnd"/>
      <w:r>
        <w:t xml:space="preserve"> haben / nicht begraben / </w:t>
      </w:r>
      <w:proofErr w:type="spellStart"/>
      <w:r>
        <w:t>were</w:t>
      </w:r>
      <w:proofErr w:type="spellEnd"/>
      <w:r>
        <w:t xml:space="preserve"> es doch nicht wunder / das sich Gottes </w:t>
      </w:r>
      <w:proofErr w:type="spellStart"/>
      <w:r>
        <w:t>erdboden</w:t>
      </w:r>
      <w:proofErr w:type="spellEnd"/>
      <w:r>
        <w:t xml:space="preserve"> </w:t>
      </w:r>
      <w:proofErr w:type="spellStart"/>
      <w:r>
        <w:t>auffthett</w:t>
      </w:r>
      <w:proofErr w:type="spellEnd"/>
      <w:r>
        <w:t xml:space="preserve"> / </w:t>
      </w:r>
      <w:proofErr w:type="spellStart"/>
      <w:r>
        <w:t>unnd</w:t>
      </w:r>
      <w:proofErr w:type="spellEnd"/>
      <w:r>
        <w:t xml:space="preserve"> die </w:t>
      </w:r>
      <w:proofErr w:type="spellStart"/>
      <w:r>
        <w:t>Coriter</w:t>
      </w:r>
      <w:proofErr w:type="spellEnd"/>
      <w:r>
        <w:t xml:space="preserve"> verschlinge. Was gilts aber der </w:t>
      </w:r>
      <w:proofErr w:type="spellStart"/>
      <w:r>
        <w:t>pfaffen</w:t>
      </w:r>
      <w:proofErr w:type="spellEnd"/>
      <w:r>
        <w:t xml:space="preserve"> kirchhoffe zu </w:t>
      </w:r>
      <w:proofErr w:type="spellStart"/>
      <w:r>
        <w:t>Coeln</w:t>
      </w:r>
      <w:proofErr w:type="spellEnd"/>
      <w:r>
        <w:t xml:space="preserve"> / </w:t>
      </w:r>
      <w:proofErr w:type="spellStart"/>
      <w:r>
        <w:t>seye</w:t>
      </w:r>
      <w:proofErr w:type="spellEnd"/>
      <w:r>
        <w:t xml:space="preserve"> im entweihet / </w:t>
      </w:r>
      <w:proofErr w:type="spellStart"/>
      <w:r>
        <w:t>unnd</w:t>
      </w:r>
      <w:proofErr w:type="spellEnd"/>
      <w:r>
        <w:t xml:space="preserve"> der kirchhoffe zu Bonna </w:t>
      </w:r>
      <w:proofErr w:type="spellStart"/>
      <w:r>
        <w:t>seye</w:t>
      </w:r>
      <w:proofErr w:type="spellEnd"/>
      <w:r>
        <w:t xml:space="preserve"> geweihet. Dann der kirchhoffe macht niemand heilig / der heilig aber </w:t>
      </w:r>
      <w:proofErr w:type="spellStart"/>
      <w:r>
        <w:t>weyhet</w:t>
      </w:r>
      <w:proofErr w:type="spellEnd"/>
      <w:r>
        <w:t xml:space="preserve"> den </w:t>
      </w:r>
      <w:proofErr w:type="spellStart"/>
      <w:r>
        <w:t>kirchoff</w:t>
      </w:r>
      <w:proofErr w:type="spellEnd"/>
      <w:r>
        <w:t xml:space="preserve">. O welch eine </w:t>
      </w:r>
      <w:proofErr w:type="spellStart"/>
      <w:r>
        <w:t>grosse</w:t>
      </w:r>
      <w:proofErr w:type="spellEnd"/>
      <w:r>
        <w:t xml:space="preserve"> </w:t>
      </w:r>
      <w:proofErr w:type="spellStart"/>
      <w:r>
        <w:t>kunst</w:t>
      </w:r>
      <w:proofErr w:type="spellEnd"/>
      <w:r>
        <w:t xml:space="preserve"> ists / wissen in was </w:t>
      </w:r>
      <w:proofErr w:type="spellStart"/>
      <w:r>
        <w:t>zeyt</w:t>
      </w:r>
      <w:proofErr w:type="spellEnd"/>
      <w:r>
        <w:t xml:space="preserve"> einer lebet. </w:t>
      </w:r>
      <w:proofErr w:type="spellStart"/>
      <w:r>
        <w:t>Dise</w:t>
      </w:r>
      <w:proofErr w:type="spellEnd"/>
      <w:r>
        <w:t xml:space="preserve"> </w:t>
      </w:r>
      <w:proofErr w:type="spellStart"/>
      <w:r>
        <w:t>zeyt</w:t>
      </w:r>
      <w:proofErr w:type="spellEnd"/>
      <w:r>
        <w:t xml:space="preserve"> will evangelische </w:t>
      </w:r>
      <w:proofErr w:type="spellStart"/>
      <w:r>
        <w:t>leüt</w:t>
      </w:r>
      <w:proofErr w:type="spellEnd"/>
      <w:r>
        <w:t xml:space="preserve"> haben / oder dem </w:t>
      </w:r>
      <w:proofErr w:type="spellStart"/>
      <w:r>
        <w:t>faß</w:t>
      </w:r>
      <w:proofErr w:type="spellEnd"/>
      <w:r>
        <w:t xml:space="preserve"> den </w:t>
      </w:r>
      <w:proofErr w:type="spellStart"/>
      <w:r>
        <w:t>boden</w:t>
      </w:r>
      <w:proofErr w:type="spellEnd"/>
      <w:r>
        <w:t xml:space="preserve"> gar </w:t>
      </w:r>
      <w:proofErr w:type="spellStart"/>
      <w:r>
        <w:t>auß</w:t>
      </w:r>
      <w:proofErr w:type="spellEnd"/>
      <w:r>
        <w:t xml:space="preserve"> </w:t>
      </w:r>
      <w:proofErr w:type="spellStart"/>
      <w:r>
        <w:t>stossen</w:t>
      </w:r>
      <w:proofErr w:type="spellEnd"/>
      <w:r>
        <w:t xml:space="preserve"> / </w:t>
      </w:r>
      <w:proofErr w:type="spellStart"/>
      <w:r>
        <w:t>drumb</w:t>
      </w:r>
      <w:proofErr w:type="spellEnd"/>
      <w:r>
        <w:t xml:space="preserve"> wer klug ist der schick sich in die </w:t>
      </w:r>
      <w:proofErr w:type="spellStart"/>
      <w:r>
        <w:t>zeyt</w:t>
      </w:r>
      <w:proofErr w:type="spellEnd"/>
      <w:r>
        <w:t xml:space="preserve">. </w:t>
      </w:r>
    </w:p>
    <w:p w14:paraId="4BB0E78B" w14:textId="77777777" w:rsidR="00833A43" w:rsidRDefault="00833A43" w:rsidP="00833A43">
      <w:pPr>
        <w:pStyle w:val="StandardWeb"/>
      </w:pPr>
      <w:r>
        <w:t xml:space="preserve">Ich hoffe nicht das die </w:t>
      </w:r>
      <w:proofErr w:type="spellStart"/>
      <w:r>
        <w:t>lobliche</w:t>
      </w:r>
      <w:proofErr w:type="spellEnd"/>
      <w:r>
        <w:t xml:space="preserve"> hohe schule zu </w:t>
      </w:r>
      <w:proofErr w:type="spellStart"/>
      <w:r>
        <w:t>Coeln</w:t>
      </w:r>
      <w:proofErr w:type="spellEnd"/>
      <w:r>
        <w:t xml:space="preserve"> / </w:t>
      </w:r>
      <w:proofErr w:type="spellStart"/>
      <w:r>
        <w:t>helffe</w:t>
      </w:r>
      <w:proofErr w:type="spellEnd"/>
      <w:r>
        <w:t xml:space="preserve"> machen die </w:t>
      </w:r>
      <w:proofErr w:type="spellStart"/>
      <w:r>
        <w:t>Buecher</w:t>
      </w:r>
      <w:proofErr w:type="spellEnd"/>
      <w:r>
        <w:t xml:space="preserve"> </w:t>
      </w:r>
      <w:proofErr w:type="spellStart"/>
      <w:r>
        <w:t>Cleri</w:t>
      </w:r>
      <w:proofErr w:type="spellEnd"/>
      <w:r>
        <w:t xml:space="preserve"> </w:t>
      </w:r>
      <w:proofErr w:type="spellStart"/>
      <w:r>
        <w:t>unnd</w:t>
      </w:r>
      <w:proofErr w:type="spellEnd"/>
      <w:r>
        <w:t xml:space="preserve"> </w:t>
      </w:r>
      <w:proofErr w:type="spellStart"/>
      <w:r>
        <w:t>Marhei</w:t>
      </w:r>
      <w:proofErr w:type="spellEnd"/>
      <w:r>
        <w:t xml:space="preserve"> / </w:t>
      </w:r>
      <w:proofErr w:type="spellStart"/>
      <w:r>
        <w:t>vil</w:t>
      </w:r>
      <w:proofErr w:type="spellEnd"/>
      <w:r>
        <w:t xml:space="preserve"> weniger glaub ich / das sie schuldig </w:t>
      </w:r>
      <w:proofErr w:type="spellStart"/>
      <w:r>
        <w:t>seye</w:t>
      </w:r>
      <w:proofErr w:type="spellEnd"/>
      <w:r>
        <w:t xml:space="preserve"> an dem </w:t>
      </w:r>
      <w:proofErr w:type="spellStart"/>
      <w:r>
        <w:t>handel</w:t>
      </w:r>
      <w:proofErr w:type="spellEnd"/>
      <w:r>
        <w:t xml:space="preserve"> </w:t>
      </w:r>
      <w:proofErr w:type="spellStart"/>
      <w:r>
        <w:t>Oldendorph</w:t>
      </w:r>
      <w:proofErr w:type="spellEnd"/>
      <w:r>
        <w:t xml:space="preserve"> </w:t>
      </w:r>
      <w:proofErr w:type="spellStart"/>
      <w:r>
        <w:t>unn</w:t>
      </w:r>
      <w:proofErr w:type="spellEnd"/>
      <w:r>
        <w:t xml:space="preserve"> </w:t>
      </w:r>
      <w:proofErr w:type="spellStart"/>
      <w:r>
        <w:t>begrebnuß</w:t>
      </w:r>
      <w:proofErr w:type="spellEnd"/>
      <w:r>
        <w:t xml:space="preserve"> </w:t>
      </w:r>
      <w:proofErr w:type="spellStart"/>
      <w:r>
        <w:t>Longolii</w:t>
      </w:r>
      <w:proofErr w:type="spellEnd"/>
      <w:r>
        <w:t xml:space="preserve"> / ich zwar kenne niemand </w:t>
      </w:r>
      <w:proofErr w:type="spellStart"/>
      <w:r>
        <w:t>under</w:t>
      </w:r>
      <w:proofErr w:type="spellEnd"/>
      <w:r>
        <w:t xml:space="preserve"> den </w:t>
      </w:r>
      <w:proofErr w:type="spellStart"/>
      <w:r>
        <w:t>gelerten</w:t>
      </w:r>
      <w:proofErr w:type="spellEnd"/>
      <w:r>
        <w:t xml:space="preserve"> zu </w:t>
      </w:r>
      <w:proofErr w:type="spellStart"/>
      <w:r>
        <w:t>Coeln</w:t>
      </w:r>
      <w:proofErr w:type="spellEnd"/>
      <w:r>
        <w:t xml:space="preserve"> / denn </w:t>
      </w:r>
      <w:proofErr w:type="spellStart"/>
      <w:r>
        <w:t>Cesarium</w:t>
      </w:r>
      <w:proofErr w:type="spellEnd"/>
      <w:r>
        <w:t xml:space="preserve">. Sind aber etliche schuldig / so muß ich sagen wie Christus spricht / wann ein blinder den andern </w:t>
      </w:r>
      <w:proofErr w:type="spellStart"/>
      <w:r>
        <w:t>fueret</w:t>
      </w:r>
      <w:proofErr w:type="spellEnd"/>
      <w:r>
        <w:t xml:space="preserve"> / so fallen sie beide in die </w:t>
      </w:r>
      <w:proofErr w:type="spellStart"/>
      <w:r>
        <w:t>grueben</w:t>
      </w:r>
      <w:proofErr w:type="spellEnd"/>
      <w:r>
        <w:t xml:space="preserve">. Die drei sprachen und alle </w:t>
      </w:r>
      <w:proofErr w:type="spellStart"/>
      <w:r>
        <w:t>freye</w:t>
      </w:r>
      <w:proofErr w:type="spellEnd"/>
      <w:r>
        <w:t xml:space="preserve"> </w:t>
      </w:r>
      <w:proofErr w:type="spellStart"/>
      <w:r>
        <w:t>künste</w:t>
      </w:r>
      <w:proofErr w:type="spellEnd"/>
      <w:r>
        <w:t xml:space="preserve"> </w:t>
      </w:r>
      <w:proofErr w:type="spellStart"/>
      <w:r>
        <w:t>sol</w:t>
      </w:r>
      <w:proofErr w:type="spellEnd"/>
      <w:r>
        <w:t xml:space="preserve"> man lernen </w:t>
      </w:r>
      <w:proofErr w:type="spellStart"/>
      <w:r>
        <w:t>unnd</w:t>
      </w:r>
      <w:proofErr w:type="spellEnd"/>
      <w:r>
        <w:t xml:space="preserve"> </w:t>
      </w:r>
      <w:proofErr w:type="spellStart"/>
      <w:r>
        <w:t>leren</w:t>
      </w:r>
      <w:proofErr w:type="spellEnd"/>
      <w:r>
        <w:t xml:space="preserve"> / </w:t>
      </w:r>
      <w:proofErr w:type="spellStart"/>
      <w:r>
        <w:t>unnd</w:t>
      </w:r>
      <w:proofErr w:type="spellEnd"/>
      <w:r>
        <w:t xml:space="preserve"> alle die sie </w:t>
      </w:r>
      <w:proofErr w:type="spellStart"/>
      <w:r>
        <w:t>treülich</w:t>
      </w:r>
      <w:proofErr w:type="spellEnd"/>
      <w:r>
        <w:t xml:space="preserve"> lernen </w:t>
      </w:r>
      <w:proofErr w:type="spellStart"/>
      <w:r>
        <w:t>unnd</w:t>
      </w:r>
      <w:proofErr w:type="spellEnd"/>
      <w:r>
        <w:t xml:space="preserve"> </w:t>
      </w:r>
      <w:proofErr w:type="spellStart"/>
      <w:r>
        <w:t>leren</w:t>
      </w:r>
      <w:proofErr w:type="spellEnd"/>
      <w:r>
        <w:t xml:space="preserve"> / </w:t>
      </w:r>
      <w:proofErr w:type="spellStart"/>
      <w:r>
        <w:t>sol</w:t>
      </w:r>
      <w:proofErr w:type="spellEnd"/>
      <w:r>
        <w:t xml:space="preserve"> man alles </w:t>
      </w:r>
      <w:proofErr w:type="spellStart"/>
      <w:r>
        <w:t>glücks</w:t>
      </w:r>
      <w:proofErr w:type="spellEnd"/>
      <w:r>
        <w:t xml:space="preserve"> </w:t>
      </w:r>
      <w:proofErr w:type="spellStart"/>
      <w:r>
        <w:t>unnd</w:t>
      </w:r>
      <w:proofErr w:type="spellEnd"/>
      <w:r>
        <w:t xml:space="preserve"> </w:t>
      </w:r>
      <w:proofErr w:type="spellStart"/>
      <w:r>
        <w:t>heils</w:t>
      </w:r>
      <w:proofErr w:type="spellEnd"/>
      <w:r>
        <w:t xml:space="preserve"> </w:t>
      </w:r>
      <w:proofErr w:type="spellStart"/>
      <w:r>
        <w:t>werd</w:t>
      </w:r>
      <w:proofErr w:type="spellEnd"/>
      <w:r>
        <w:t xml:space="preserve"> achten. </w:t>
      </w:r>
    </w:p>
    <w:p w14:paraId="5CAFAA58" w14:textId="77777777" w:rsidR="00833A43" w:rsidRDefault="00833A43" w:rsidP="00833A43">
      <w:pPr>
        <w:pStyle w:val="StandardWeb"/>
      </w:pPr>
      <w:r>
        <w:t xml:space="preserve">Weil ich aber sehe </w:t>
      </w:r>
      <w:proofErr w:type="spellStart"/>
      <w:r>
        <w:t>unnd</w:t>
      </w:r>
      <w:proofErr w:type="spellEnd"/>
      <w:r>
        <w:t xml:space="preserve"> </w:t>
      </w:r>
      <w:proofErr w:type="spellStart"/>
      <w:r>
        <w:t>erfaren</w:t>
      </w:r>
      <w:proofErr w:type="spellEnd"/>
      <w:r>
        <w:t xml:space="preserve"> habe / das kein </w:t>
      </w:r>
      <w:proofErr w:type="spellStart"/>
      <w:r>
        <w:t>erger</w:t>
      </w:r>
      <w:proofErr w:type="spellEnd"/>
      <w:r>
        <w:t xml:space="preserve"> feinde des Evangelii sind / dann für der </w:t>
      </w:r>
      <w:proofErr w:type="spellStart"/>
      <w:r>
        <w:t>waelt</w:t>
      </w:r>
      <w:proofErr w:type="spellEnd"/>
      <w:r>
        <w:t xml:space="preserve"> heilige </w:t>
      </w:r>
      <w:proofErr w:type="spellStart"/>
      <w:r>
        <w:t>gelerte</w:t>
      </w:r>
      <w:proofErr w:type="spellEnd"/>
      <w:r>
        <w:t xml:space="preserve"> weise </w:t>
      </w:r>
      <w:proofErr w:type="spellStart"/>
      <w:r>
        <w:t>leütte</w:t>
      </w:r>
      <w:proofErr w:type="spellEnd"/>
      <w:r>
        <w:t xml:space="preserve"> on Gottes </w:t>
      </w:r>
      <w:proofErr w:type="spellStart"/>
      <w:r>
        <w:t>wort</w:t>
      </w:r>
      <w:proofErr w:type="spellEnd"/>
      <w:r>
        <w:t xml:space="preserve"> </w:t>
      </w:r>
      <w:proofErr w:type="spellStart"/>
      <w:r>
        <w:t>unnd</w:t>
      </w:r>
      <w:proofErr w:type="spellEnd"/>
      <w:r>
        <w:t xml:space="preserve"> geist / so </w:t>
      </w:r>
      <w:proofErr w:type="spellStart"/>
      <w:r>
        <w:t>must</w:t>
      </w:r>
      <w:proofErr w:type="spellEnd"/>
      <w:r>
        <w:t xml:space="preserve"> ich nicht allein mit Paulo sagen / laßt euch niemand berauben durch die </w:t>
      </w:r>
      <w:proofErr w:type="spellStart"/>
      <w:r>
        <w:t>philosophia</w:t>
      </w:r>
      <w:proofErr w:type="spellEnd"/>
      <w:r>
        <w:t xml:space="preserve"> / sondern auch der </w:t>
      </w:r>
      <w:proofErr w:type="spellStart"/>
      <w:r>
        <w:t>gschrifft</w:t>
      </w:r>
      <w:proofErr w:type="spellEnd"/>
      <w:r>
        <w:t xml:space="preserve"> </w:t>
      </w:r>
      <w:proofErr w:type="spellStart"/>
      <w:r>
        <w:t>gelerten</w:t>
      </w:r>
      <w:proofErr w:type="spellEnd"/>
      <w:r>
        <w:t xml:space="preserve"> spotten </w:t>
      </w:r>
      <w:proofErr w:type="spellStart"/>
      <w:r>
        <w:t>unnd</w:t>
      </w:r>
      <w:proofErr w:type="spellEnd"/>
      <w:r>
        <w:t xml:space="preserve"> sagen / wo sind die </w:t>
      </w:r>
      <w:proofErr w:type="spellStart"/>
      <w:r>
        <w:t>schrifft</w:t>
      </w:r>
      <w:proofErr w:type="spellEnd"/>
      <w:r>
        <w:t xml:space="preserve"> </w:t>
      </w:r>
      <w:proofErr w:type="spellStart"/>
      <w:r>
        <w:t>gelerten</w:t>
      </w:r>
      <w:proofErr w:type="spellEnd"/>
      <w:r>
        <w:t xml:space="preserve">? wo sind die klugen: Wo sind die </w:t>
      </w:r>
      <w:proofErr w:type="spellStart"/>
      <w:r>
        <w:t>waeltweisen</w:t>
      </w:r>
      <w:proofErr w:type="spellEnd"/>
      <w:r>
        <w:t xml:space="preserve">? hat nicht Gott </w:t>
      </w:r>
      <w:proofErr w:type="spellStart"/>
      <w:r>
        <w:t>diser</w:t>
      </w:r>
      <w:proofErr w:type="spellEnd"/>
      <w:r>
        <w:t xml:space="preserve"> </w:t>
      </w:r>
      <w:proofErr w:type="spellStart"/>
      <w:r>
        <w:t>waelt</w:t>
      </w:r>
      <w:proofErr w:type="spellEnd"/>
      <w:r>
        <w:t xml:space="preserve"> </w:t>
      </w:r>
      <w:proofErr w:type="spellStart"/>
      <w:r>
        <w:t>weißheit</w:t>
      </w:r>
      <w:proofErr w:type="spellEnd"/>
      <w:r>
        <w:t xml:space="preserve"> zur </w:t>
      </w:r>
      <w:proofErr w:type="spellStart"/>
      <w:r>
        <w:t>narheit</w:t>
      </w:r>
      <w:proofErr w:type="spellEnd"/>
      <w:r>
        <w:t xml:space="preserve"> gemacht: denn weil die </w:t>
      </w:r>
      <w:proofErr w:type="spellStart"/>
      <w:r>
        <w:t>waelt</w:t>
      </w:r>
      <w:proofErr w:type="spellEnd"/>
      <w:r>
        <w:t xml:space="preserve"> durch </w:t>
      </w:r>
      <w:proofErr w:type="spellStart"/>
      <w:r>
        <w:t>ire</w:t>
      </w:r>
      <w:proofErr w:type="spellEnd"/>
      <w:r>
        <w:t xml:space="preserve"> </w:t>
      </w:r>
      <w:proofErr w:type="spellStart"/>
      <w:r>
        <w:t>weißheit</w:t>
      </w:r>
      <w:proofErr w:type="spellEnd"/>
      <w:r>
        <w:t xml:space="preserve"> Gott in seiner </w:t>
      </w:r>
      <w:proofErr w:type="spellStart"/>
      <w:r>
        <w:t>weyßheit</w:t>
      </w:r>
      <w:proofErr w:type="spellEnd"/>
      <w:r>
        <w:t xml:space="preserve"> nicht </w:t>
      </w:r>
      <w:proofErr w:type="spellStart"/>
      <w:r>
        <w:t>erkandte</w:t>
      </w:r>
      <w:proofErr w:type="spellEnd"/>
      <w:r>
        <w:t xml:space="preserve"> / gefiel es </w:t>
      </w:r>
      <w:proofErr w:type="spellStart"/>
      <w:r>
        <w:t>Got</w:t>
      </w:r>
      <w:proofErr w:type="spellEnd"/>
      <w:r>
        <w:t xml:space="preserve"> </w:t>
      </w:r>
      <w:proofErr w:type="spellStart"/>
      <w:r>
        <w:t>wol</w:t>
      </w:r>
      <w:proofErr w:type="spellEnd"/>
      <w:r>
        <w:t xml:space="preserve"> durch </w:t>
      </w:r>
      <w:proofErr w:type="spellStart"/>
      <w:r>
        <w:t>torechte</w:t>
      </w:r>
      <w:proofErr w:type="spellEnd"/>
      <w:r>
        <w:t xml:space="preserve"> predigt / </w:t>
      </w:r>
      <w:proofErr w:type="spellStart"/>
      <w:r>
        <w:t>saelig</w:t>
      </w:r>
      <w:proofErr w:type="spellEnd"/>
      <w:r>
        <w:t xml:space="preserve"> zumachen die </w:t>
      </w:r>
      <w:proofErr w:type="spellStart"/>
      <w:r>
        <w:t>gleübige</w:t>
      </w:r>
      <w:proofErr w:type="spellEnd"/>
      <w:r>
        <w:t xml:space="preserve">: sintemal die Juden </w:t>
      </w:r>
      <w:proofErr w:type="spellStart"/>
      <w:r>
        <w:t>zeichen</w:t>
      </w:r>
      <w:proofErr w:type="spellEnd"/>
      <w:r>
        <w:t xml:space="preserve"> </w:t>
      </w:r>
      <w:proofErr w:type="spellStart"/>
      <w:r>
        <w:t>fodern</w:t>
      </w:r>
      <w:proofErr w:type="spellEnd"/>
      <w:r>
        <w:t xml:space="preserve"> / und die Griechen nach </w:t>
      </w:r>
      <w:proofErr w:type="spellStart"/>
      <w:r>
        <w:t>weißheit</w:t>
      </w:r>
      <w:proofErr w:type="spellEnd"/>
      <w:r>
        <w:t xml:space="preserve"> fragen. Wir aber predigen den </w:t>
      </w:r>
      <w:proofErr w:type="spellStart"/>
      <w:r>
        <w:t>gecreuzigten</w:t>
      </w:r>
      <w:proofErr w:type="spellEnd"/>
      <w:r>
        <w:t xml:space="preserve"> </w:t>
      </w:r>
      <w:proofErr w:type="spellStart"/>
      <w:r>
        <w:t>Chrsitum</w:t>
      </w:r>
      <w:proofErr w:type="spellEnd"/>
      <w:r>
        <w:t xml:space="preserve"> den Juden ein </w:t>
      </w:r>
      <w:proofErr w:type="spellStart"/>
      <w:r>
        <w:t>ergerniß</w:t>
      </w:r>
      <w:proofErr w:type="spellEnd"/>
      <w:r>
        <w:t xml:space="preserve"> / </w:t>
      </w:r>
      <w:proofErr w:type="spellStart"/>
      <w:r>
        <w:t>unn</w:t>
      </w:r>
      <w:proofErr w:type="spellEnd"/>
      <w:r>
        <w:t xml:space="preserve"> den Griechen eine Torheit / </w:t>
      </w:r>
      <w:proofErr w:type="spellStart"/>
      <w:r>
        <w:t>dene</w:t>
      </w:r>
      <w:proofErr w:type="spellEnd"/>
      <w:r>
        <w:t xml:space="preserve"> </w:t>
      </w:r>
      <w:proofErr w:type="spellStart"/>
      <w:r>
        <w:t>abe</w:t>
      </w:r>
      <w:proofErr w:type="spellEnd"/>
      <w:r>
        <w:t xml:space="preserve"> die </w:t>
      </w:r>
      <w:proofErr w:type="spellStart"/>
      <w:r>
        <w:t>beruffen</w:t>
      </w:r>
      <w:proofErr w:type="spellEnd"/>
      <w:r>
        <w:t xml:space="preserve"> sind / predigen wir Christum </w:t>
      </w:r>
      <w:proofErr w:type="spellStart"/>
      <w:r>
        <w:t>Goettliche</w:t>
      </w:r>
      <w:proofErr w:type="spellEnd"/>
      <w:r>
        <w:t xml:space="preserve"> </w:t>
      </w:r>
      <w:proofErr w:type="spellStart"/>
      <w:r>
        <w:t>weißheit</w:t>
      </w:r>
      <w:proofErr w:type="spellEnd"/>
      <w:r>
        <w:t xml:space="preserve"> </w:t>
      </w:r>
      <w:proofErr w:type="spellStart"/>
      <w:r>
        <w:t>unnd</w:t>
      </w:r>
      <w:proofErr w:type="spellEnd"/>
      <w:r>
        <w:t xml:space="preserve"> </w:t>
      </w:r>
      <w:proofErr w:type="spellStart"/>
      <w:r>
        <w:t>krafft</w:t>
      </w:r>
      <w:proofErr w:type="spellEnd"/>
      <w:r>
        <w:t xml:space="preserve"> / aber nicht mit klugen </w:t>
      </w:r>
      <w:proofErr w:type="spellStart"/>
      <w:r>
        <w:t>wortten</w:t>
      </w:r>
      <w:proofErr w:type="spellEnd"/>
      <w:r>
        <w:t xml:space="preserve"> / </w:t>
      </w:r>
      <w:proofErr w:type="spellStart"/>
      <w:r>
        <w:t>auff</w:t>
      </w:r>
      <w:proofErr w:type="spellEnd"/>
      <w:r>
        <w:t xml:space="preserve"> das nicht das </w:t>
      </w:r>
      <w:proofErr w:type="spellStart"/>
      <w:r>
        <w:t>creütz</w:t>
      </w:r>
      <w:proofErr w:type="spellEnd"/>
      <w:r>
        <w:t xml:space="preserve"> Christi zu nicht werde. Dann das </w:t>
      </w:r>
      <w:proofErr w:type="spellStart"/>
      <w:r>
        <w:t>wort</w:t>
      </w:r>
      <w:proofErr w:type="spellEnd"/>
      <w:r>
        <w:t xml:space="preserve"> vom </w:t>
      </w:r>
      <w:proofErr w:type="spellStart"/>
      <w:r>
        <w:t>creütz</w:t>
      </w:r>
      <w:proofErr w:type="spellEnd"/>
      <w:r>
        <w:t xml:space="preserve"> ist ein </w:t>
      </w:r>
      <w:proofErr w:type="spellStart"/>
      <w:r>
        <w:t>torheit</w:t>
      </w:r>
      <w:proofErr w:type="spellEnd"/>
      <w:r>
        <w:t xml:space="preserve"> den die </w:t>
      </w:r>
      <w:proofErr w:type="spellStart"/>
      <w:r>
        <w:t>verlorn</w:t>
      </w:r>
      <w:proofErr w:type="spellEnd"/>
      <w:r>
        <w:t xml:space="preserve"> werden / </w:t>
      </w:r>
      <w:proofErr w:type="spellStart"/>
      <w:r>
        <w:t>unns</w:t>
      </w:r>
      <w:proofErr w:type="spellEnd"/>
      <w:r>
        <w:t xml:space="preserve"> aber die wir </w:t>
      </w:r>
      <w:proofErr w:type="spellStart"/>
      <w:r>
        <w:t>saelig</w:t>
      </w:r>
      <w:proofErr w:type="spellEnd"/>
      <w:r>
        <w:t xml:space="preserve"> werden / ists ein </w:t>
      </w:r>
      <w:proofErr w:type="spellStart"/>
      <w:r>
        <w:t>krafft</w:t>
      </w:r>
      <w:proofErr w:type="spellEnd"/>
      <w:r>
        <w:t xml:space="preserve"> Gottes. Dann es stehet </w:t>
      </w:r>
      <w:proofErr w:type="spellStart"/>
      <w:r>
        <w:t>geschriben</w:t>
      </w:r>
      <w:proofErr w:type="spellEnd"/>
      <w:r>
        <w:t xml:space="preserve"> / ich will </w:t>
      </w:r>
      <w:proofErr w:type="spellStart"/>
      <w:r>
        <w:t>umbbringen</w:t>
      </w:r>
      <w:proofErr w:type="spellEnd"/>
      <w:r>
        <w:t xml:space="preserve"> der </w:t>
      </w:r>
      <w:proofErr w:type="spellStart"/>
      <w:r>
        <w:t>weysen</w:t>
      </w:r>
      <w:proofErr w:type="spellEnd"/>
      <w:r>
        <w:t xml:space="preserve"> </w:t>
      </w:r>
      <w:proofErr w:type="spellStart"/>
      <w:r>
        <w:t>weißheit</w:t>
      </w:r>
      <w:proofErr w:type="spellEnd"/>
      <w:r>
        <w:t xml:space="preserve"> / und der </w:t>
      </w:r>
      <w:proofErr w:type="spellStart"/>
      <w:r>
        <w:t>verstendigen</w:t>
      </w:r>
      <w:proofErr w:type="spellEnd"/>
      <w:r>
        <w:t xml:space="preserve"> verstand </w:t>
      </w:r>
      <w:proofErr w:type="spellStart"/>
      <w:r>
        <w:t>verwerffen</w:t>
      </w:r>
      <w:proofErr w:type="spellEnd"/>
      <w:r>
        <w:t xml:space="preserve">. </w:t>
      </w:r>
    </w:p>
    <w:p w14:paraId="5A26CC8E" w14:textId="77777777" w:rsidR="00833A43" w:rsidRDefault="00833A43" w:rsidP="00833A43">
      <w:pPr>
        <w:pStyle w:val="StandardWeb"/>
      </w:pPr>
      <w:r>
        <w:t xml:space="preserve">Nu sag ich noch ein mal / </w:t>
      </w:r>
      <w:proofErr w:type="spellStart"/>
      <w:r>
        <w:t>Philosophiam</w:t>
      </w:r>
      <w:proofErr w:type="spellEnd"/>
      <w:r>
        <w:t xml:space="preserve"> und </w:t>
      </w:r>
      <w:proofErr w:type="spellStart"/>
      <w:r>
        <w:t>Dialecticam</w:t>
      </w:r>
      <w:proofErr w:type="spellEnd"/>
      <w:r>
        <w:t xml:space="preserve"> </w:t>
      </w:r>
      <w:proofErr w:type="spellStart"/>
      <w:r>
        <w:t>sol</w:t>
      </w:r>
      <w:proofErr w:type="spellEnd"/>
      <w:r>
        <w:t xml:space="preserve"> und muß man </w:t>
      </w:r>
      <w:proofErr w:type="spellStart"/>
      <w:r>
        <w:t>fleissig</w:t>
      </w:r>
      <w:proofErr w:type="spellEnd"/>
      <w:r>
        <w:t xml:space="preserve"> lernen und </w:t>
      </w:r>
      <w:proofErr w:type="spellStart"/>
      <w:r>
        <w:t>leren</w:t>
      </w:r>
      <w:proofErr w:type="spellEnd"/>
      <w:r>
        <w:t xml:space="preserve">. Und wann ich ein junger </w:t>
      </w:r>
      <w:proofErr w:type="spellStart"/>
      <w:r>
        <w:t>student</w:t>
      </w:r>
      <w:proofErr w:type="spellEnd"/>
      <w:r>
        <w:t xml:space="preserve"> </w:t>
      </w:r>
      <w:proofErr w:type="spellStart"/>
      <w:r>
        <w:t>ware</w:t>
      </w:r>
      <w:proofErr w:type="spellEnd"/>
      <w:r>
        <w:t xml:space="preserve"> / so </w:t>
      </w:r>
      <w:proofErr w:type="spellStart"/>
      <w:r>
        <w:t>woelt</w:t>
      </w:r>
      <w:proofErr w:type="spellEnd"/>
      <w:r>
        <w:t xml:space="preserve"> ich für allen dingen studieren / das ich gleich </w:t>
      </w:r>
      <w:proofErr w:type="spellStart"/>
      <w:r>
        <w:t>mechtig</w:t>
      </w:r>
      <w:proofErr w:type="spellEnd"/>
      <w:r>
        <w:t xml:space="preserve"> </w:t>
      </w:r>
      <w:proofErr w:type="spellStart"/>
      <w:r>
        <w:t>waere</w:t>
      </w:r>
      <w:proofErr w:type="spellEnd"/>
      <w:r>
        <w:t xml:space="preserve"> in Griechischer </w:t>
      </w:r>
      <w:proofErr w:type="spellStart"/>
      <w:r>
        <w:t>unnd</w:t>
      </w:r>
      <w:proofErr w:type="spellEnd"/>
      <w:r>
        <w:t xml:space="preserve"> Lateinischer </w:t>
      </w:r>
      <w:proofErr w:type="spellStart"/>
      <w:r>
        <w:t>sprache</w:t>
      </w:r>
      <w:proofErr w:type="spellEnd"/>
      <w:r>
        <w:t xml:space="preserve">: sonderlich </w:t>
      </w:r>
      <w:proofErr w:type="spellStart"/>
      <w:r>
        <w:t>woelt</w:t>
      </w:r>
      <w:proofErr w:type="spellEnd"/>
      <w:r>
        <w:t xml:space="preserve"> ich </w:t>
      </w:r>
      <w:proofErr w:type="spellStart"/>
      <w:r>
        <w:t>auß</w:t>
      </w:r>
      <w:proofErr w:type="spellEnd"/>
      <w:r>
        <w:t xml:space="preserve"> den Griechischen Aristotelis </w:t>
      </w:r>
      <w:proofErr w:type="spellStart"/>
      <w:r>
        <w:t>Philosophiam</w:t>
      </w:r>
      <w:proofErr w:type="spellEnd"/>
      <w:r>
        <w:t xml:space="preserve"> fassen / und aller freien </w:t>
      </w:r>
      <w:proofErr w:type="spellStart"/>
      <w:r>
        <w:t>künsten</w:t>
      </w:r>
      <w:proofErr w:type="spellEnd"/>
      <w:r>
        <w:t xml:space="preserve"> </w:t>
      </w:r>
      <w:proofErr w:type="spellStart"/>
      <w:r>
        <w:t>Methodum</w:t>
      </w:r>
      <w:proofErr w:type="spellEnd"/>
      <w:r>
        <w:t xml:space="preserve"> forschen. Weil aber das heilig </w:t>
      </w:r>
      <w:proofErr w:type="spellStart"/>
      <w:r>
        <w:t>predigampt</w:t>
      </w:r>
      <w:proofErr w:type="spellEnd"/>
      <w:r>
        <w:t xml:space="preserve"> nicht ein </w:t>
      </w:r>
      <w:proofErr w:type="spellStart"/>
      <w:r>
        <w:t>philosophia</w:t>
      </w:r>
      <w:proofErr w:type="spellEnd"/>
      <w:r>
        <w:t xml:space="preserve"> ist / sondern ein </w:t>
      </w:r>
      <w:proofErr w:type="spellStart"/>
      <w:r>
        <w:t>krafft</w:t>
      </w:r>
      <w:proofErr w:type="spellEnd"/>
      <w:r>
        <w:t xml:space="preserve"> Gottes die alle </w:t>
      </w:r>
      <w:proofErr w:type="spellStart"/>
      <w:r>
        <w:t>gleübigen</w:t>
      </w:r>
      <w:proofErr w:type="spellEnd"/>
      <w:r>
        <w:t xml:space="preserve"> </w:t>
      </w:r>
      <w:proofErr w:type="spellStart"/>
      <w:r>
        <w:t>saelig</w:t>
      </w:r>
      <w:proofErr w:type="spellEnd"/>
      <w:r>
        <w:t xml:space="preserve"> macht / </w:t>
      </w:r>
      <w:proofErr w:type="spellStart"/>
      <w:r>
        <w:t>nemlich</w:t>
      </w:r>
      <w:proofErr w:type="spellEnd"/>
      <w:r>
        <w:t xml:space="preserve"> der heilig geist </w:t>
      </w:r>
      <w:proofErr w:type="spellStart"/>
      <w:r>
        <w:t>selbs</w:t>
      </w:r>
      <w:proofErr w:type="spellEnd"/>
      <w:r>
        <w:t xml:space="preserve"> / der Christum predigt und alles </w:t>
      </w:r>
      <w:proofErr w:type="spellStart"/>
      <w:r>
        <w:t>denckt</w:t>
      </w:r>
      <w:proofErr w:type="spellEnd"/>
      <w:r>
        <w:t xml:space="preserve"> / </w:t>
      </w:r>
      <w:proofErr w:type="spellStart"/>
      <w:r>
        <w:t>redt</w:t>
      </w:r>
      <w:proofErr w:type="spellEnd"/>
      <w:r>
        <w:t xml:space="preserve"> / thut / </w:t>
      </w:r>
      <w:proofErr w:type="spellStart"/>
      <w:r>
        <w:t>dz</w:t>
      </w:r>
      <w:proofErr w:type="spellEnd"/>
      <w:r>
        <w:t xml:space="preserve"> zum ewigen leben dienet / so </w:t>
      </w:r>
      <w:proofErr w:type="spellStart"/>
      <w:r>
        <w:t>wolt</w:t>
      </w:r>
      <w:proofErr w:type="spellEnd"/>
      <w:r>
        <w:t xml:space="preserve"> ich die heilig </w:t>
      </w:r>
      <w:proofErr w:type="spellStart"/>
      <w:r>
        <w:t>gschrifft</w:t>
      </w:r>
      <w:proofErr w:type="spellEnd"/>
      <w:r>
        <w:t xml:space="preserve"> in den sprachen darinnen sie </w:t>
      </w:r>
      <w:proofErr w:type="spellStart"/>
      <w:r>
        <w:t>beschriben</w:t>
      </w:r>
      <w:proofErr w:type="spellEnd"/>
      <w:r>
        <w:t xml:space="preserve"> verstehen lernen / </w:t>
      </w:r>
      <w:proofErr w:type="spellStart"/>
      <w:r>
        <w:t>unn</w:t>
      </w:r>
      <w:proofErr w:type="spellEnd"/>
      <w:r>
        <w:t xml:space="preserve"> mich darnach für allen </w:t>
      </w:r>
      <w:proofErr w:type="spellStart"/>
      <w:r>
        <w:t>Philosophis</w:t>
      </w:r>
      <w:proofErr w:type="spellEnd"/>
      <w:r>
        <w:t xml:space="preserve"> </w:t>
      </w:r>
      <w:proofErr w:type="spellStart"/>
      <w:r>
        <w:t>unn</w:t>
      </w:r>
      <w:proofErr w:type="spellEnd"/>
      <w:r>
        <w:t xml:space="preserve"> </w:t>
      </w:r>
      <w:proofErr w:type="spellStart"/>
      <w:r>
        <w:t>Dialecticis</w:t>
      </w:r>
      <w:proofErr w:type="spellEnd"/>
      <w:r>
        <w:t xml:space="preserve"> / </w:t>
      </w:r>
      <w:proofErr w:type="spellStart"/>
      <w:r>
        <w:t>auff</w:t>
      </w:r>
      <w:proofErr w:type="spellEnd"/>
      <w:r>
        <w:t xml:space="preserve"> erden nicht fürchten / wann sie mit mir </w:t>
      </w:r>
      <w:proofErr w:type="spellStart"/>
      <w:r>
        <w:t>disputiren</w:t>
      </w:r>
      <w:proofErr w:type="spellEnd"/>
      <w:r>
        <w:t xml:space="preserve"> / oder wider mich schreiben </w:t>
      </w:r>
      <w:proofErr w:type="spellStart"/>
      <w:r>
        <w:t>wolten</w:t>
      </w:r>
      <w:proofErr w:type="spellEnd"/>
      <w:r>
        <w:t xml:space="preserve">. </w:t>
      </w:r>
    </w:p>
    <w:p w14:paraId="1D825495" w14:textId="77777777" w:rsidR="00833A43" w:rsidRDefault="00833A43" w:rsidP="00833A43">
      <w:pPr>
        <w:pStyle w:val="StandardWeb"/>
      </w:pPr>
      <w:r>
        <w:t xml:space="preserve">Es kam ein </w:t>
      </w:r>
      <w:proofErr w:type="spellStart"/>
      <w:r>
        <w:t>stoltzer</w:t>
      </w:r>
      <w:proofErr w:type="spellEnd"/>
      <w:r>
        <w:t xml:space="preserve"> </w:t>
      </w:r>
      <w:proofErr w:type="spellStart"/>
      <w:r>
        <w:t>sophist</w:t>
      </w:r>
      <w:proofErr w:type="spellEnd"/>
      <w:r>
        <w:t xml:space="preserve"> / mit seiner </w:t>
      </w:r>
      <w:proofErr w:type="spellStart"/>
      <w:r>
        <w:t>Dialectica</w:t>
      </w:r>
      <w:proofErr w:type="spellEnd"/>
      <w:r>
        <w:t xml:space="preserve"> in das </w:t>
      </w:r>
      <w:proofErr w:type="spellStart"/>
      <w:r>
        <w:t>Concilium</w:t>
      </w:r>
      <w:proofErr w:type="spellEnd"/>
      <w:r>
        <w:t xml:space="preserve"> </w:t>
      </w:r>
      <w:proofErr w:type="spellStart"/>
      <w:r>
        <w:t>Nicenum</w:t>
      </w:r>
      <w:proofErr w:type="spellEnd"/>
      <w:r>
        <w:t xml:space="preserve"> / den </w:t>
      </w:r>
      <w:proofErr w:type="spellStart"/>
      <w:r>
        <w:t>kunden</w:t>
      </w:r>
      <w:proofErr w:type="spellEnd"/>
      <w:r>
        <w:t xml:space="preserve"> soviel hundert Bischoff nicht </w:t>
      </w:r>
      <w:proofErr w:type="spellStart"/>
      <w:r>
        <w:t>überwindenn</w:t>
      </w:r>
      <w:proofErr w:type="spellEnd"/>
      <w:r>
        <w:t xml:space="preserve"> / endlich kam ein </w:t>
      </w:r>
      <w:proofErr w:type="spellStart"/>
      <w:r>
        <w:t>ungelerter</w:t>
      </w:r>
      <w:proofErr w:type="spellEnd"/>
      <w:r>
        <w:t xml:space="preserve"> </w:t>
      </w:r>
      <w:proofErr w:type="spellStart"/>
      <w:r>
        <w:t>priester</w:t>
      </w:r>
      <w:proofErr w:type="spellEnd"/>
      <w:r>
        <w:t xml:space="preserve"> / mit Gottes </w:t>
      </w:r>
      <w:proofErr w:type="spellStart"/>
      <w:r>
        <w:t>wort</w:t>
      </w:r>
      <w:proofErr w:type="spellEnd"/>
      <w:r>
        <w:t xml:space="preserve"> / und </w:t>
      </w:r>
      <w:proofErr w:type="spellStart"/>
      <w:r>
        <w:t>stopffet</w:t>
      </w:r>
      <w:proofErr w:type="spellEnd"/>
      <w:r>
        <w:t xml:space="preserve"> dem </w:t>
      </w:r>
      <w:proofErr w:type="spellStart"/>
      <w:r>
        <w:t>schwetzer</w:t>
      </w:r>
      <w:proofErr w:type="spellEnd"/>
      <w:r>
        <w:t xml:space="preserve"> </w:t>
      </w:r>
      <w:proofErr w:type="spellStart"/>
      <w:r>
        <w:t>dz</w:t>
      </w:r>
      <w:proofErr w:type="spellEnd"/>
      <w:r>
        <w:t xml:space="preserve"> maul also / das er nicht alleine Christen ward / sondern </w:t>
      </w:r>
      <w:proofErr w:type="spellStart"/>
      <w:r>
        <w:t>vermanet</w:t>
      </w:r>
      <w:proofErr w:type="spellEnd"/>
      <w:r>
        <w:t xml:space="preserve"> andere </w:t>
      </w:r>
      <w:proofErr w:type="spellStart"/>
      <w:r>
        <w:t>gelerten</w:t>
      </w:r>
      <w:proofErr w:type="spellEnd"/>
      <w:r>
        <w:t xml:space="preserve"> auch / das sie dem alten </w:t>
      </w:r>
      <w:proofErr w:type="spellStart"/>
      <w:r>
        <w:t>folgeten</w:t>
      </w:r>
      <w:proofErr w:type="spellEnd"/>
      <w:r>
        <w:t xml:space="preserve"> / </w:t>
      </w:r>
      <w:proofErr w:type="spellStart"/>
      <w:r>
        <w:t>unn</w:t>
      </w:r>
      <w:proofErr w:type="spellEnd"/>
      <w:r>
        <w:t xml:space="preserve"> Christen wurden / also </w:t>
      </w:r>
      <w:proofErr w:type="spellStart"/>
      <w:r>
        <w:t>woelt</w:t>
      </w:r>
      <w:proofErr w:type="spellEnd"/>
      <w:r>
        <w:t xml:space="preserve"> ich auch hoffen / wann </w:t>
      </w:r>
      <w:proofErr w:type="spellStart"/>
      <w:r>
        <w:t>Clerus</w:t>
      </w:r>
      <w:proofErr w:type="spellEnd"/>
      <w:r>
        <w:t xml:space="preserve"> und Matheus </w:t>
      </w:r>
      <w:proofErr w:type="spellStart"/>
      <w:r>
        <w:t>Licentiatum</w:t>
      </w:r>
      <w:proofErr w:type="spellEnd"/>
      <w:r>
        <w:t xml:space="preserve"> </w:t>
      </w:r>
      <w:proofErr w:type="spellStart"/>
      <w:r>
        <w:t>Menertzhagium</w:t>
      </w:r>
      <w:proofErr w:type="spellEnd"/>
      <w:r>
        <w:t xml:space="preserve"> / für dem </w:t>
      </w:r>
      <w:proofErr w:type="spellStart"/>
      <w:r>
        <w:t>ertzbischoff</w:t>
      </w:r>
      <w:proofErr w:type="spellEnd"/>
      <w:r>
        <w:t xml:space="preserve"> zu </w:t>
      </w:r>
      <w:proofErr w:type="spellStart"/>
      <w:r>
        <w:t>Coeln</w:t>
      </w:r>
      <w:proofErr w:type="spellEnd"/>
      <w:r>
        <w:t xml:space="preserve"> alle </w:t>
      </w:r>
      <w:proofErr w:type="spellStart"/>
      <w:r>
        <w:t>ordenlicher</w:t>
      </w:r>
      <w:proofErr w:type="spellEnd"/>
      <w:r>
        <w:t xml:space="preserve"> </w:t>
      </w:r>
      <w:proofErr w:type="spellStart"/>
      <w:r>
        <w:t>oberkeit</w:t>
      </w:r>
      <w:proofErr w:type="spellEnd"/>
      <w:r>
        <w:t xml:space="preserve"> / verklagen </w:t>
      </w:r>
      <w:proofErr w:type="spellStart"/>
      <w:r>
        <w:t>unn</w:t>
      </w:r>
      <w:proofErr w:type="spellEnd"/>
      <w:r>
        <w:t xml:space="preserve"> </w:t>
      </w:r>
      <w:proofErr w:type="spellStart"/>
      <w:r>
        <w:t>verantwurtung</w:t>
      </w:r>
      <w:proofErr w:type="spellEnd"/>
      <w:r>
        <w:t xml:space="preserve"> </w:t>
      </w:r>
      <w:proofErr w:type="spellStart"/>
      <w:r>
        <w:t>hoeren</w:t>
      </w:r>
      <w:proofErr w:type="spellEnd"/>
      <w:r>
        <w:t xml:space="preserve"> wurden / das </w:t>
      </w:r>
      <w:proofErr w:type="spellStart"/>
      <w:r>
        <w:t>Menertzhagius</w:t>
      </w:r>
      <w:proofErr w:type="spellEnd"/>
      <w:r>
        <w:t xml:space="preserve"> </w:t>
      </w:r>
      <w:proofErr w:type="spellStart"/>
      <w:r>
        <w:t>sey</w:t>
      </w:r>
      <w:proofErr w:type="spellEnd"/>
      <w:r>
        <w:t xml:space="preserve"> mit </w:t>
      </w:r>
      <w:proofErr w:type="spellStart"/>
      <w:r>
        <w:t>disem</w:t>
      </w:r>
      <w:proofErr w:type="spellEnd"/>
      <w:r>
        <w:t xml:space="preserve"> einigen </w:t>
      </w:r>
      <w:proofErr w:type="spellStart"/>
      <w:r>
        <w:t>spruch</w:t>
      </w:r>
      <w:proofErr w:type="spellEnd"/>
      <w:r>
        <w:t xml:space="preserve"> Christi / </w:t>
      </w:r>
      <w:proofErr w:type="spellStart"/>
      <w:r>
        <w:t>bibite</w:t>
      </w:r>
      <w:proofErr w:type="spellEnd"/>
      <w:r>
        <w:t xml:space="preserve"> ex hoc omnes / überwunden </w:t>
      </w:r>
      <w:proofErr w:type="spellStart"/>
      <w:r>
        <w:t>unn</w:t>
      </w:r>
      <w:proofErr w:type="spellEnd"/>
      <w:r>
        <w:t xml:space="preserve"> zu Christo </w:t>
      </w:r>
      <w:proofErr w:type="spellStart"/>
      <w:r>
        <w:t>bekeren</w:t>
      </w:r>
      <w:proofErr w:type="spellEnd"/>
      <w:r>
        <w:t xml:space="preserve"> wurde / </w:t>
      </w:r>
      <w:proofErr w:type="spellStart"/>
      <w:r>
        <w:t>Solt</w:t>
      </w:r>
      <w:proofErr w:type="spellEnd"/>
      <w:r>
        <w:t xml:space="preserve"> aber auch der </w:t>
      </w:r>
      <w:proofErr w:type="spellStart"/>
      <w:r>
        <w:t>hochgelert</w:t>
      </w:r>
      <w:proofErr w:type="spellEnd"/>
      <w:r>
        <w:t xml:space="preserve"> </w:t>
      </w:r>
      <w:proofErr w:type="spellStart"/>
      <w:r>
        <w:t>jurist</w:t>
      </w:r>
      <w:proofErr w:type="spellEnd"/>
      <w:r>
        <w:t xml:space="preserve"> </w:t>
      </w:r>
      <w:proofErr w:type="spellStart"/>
      <w:r>
        <w:t>Oldendorpius</w:t>
      </w:r>
      <w:proofErr w:type="spellEnd"/>
      <w:r>
        <w:t xml:space="preserve"> / </w:t>
      </w:r>
      <w:proofErr w:type="spellStart"/>
      <w:r>
        <w:t>darumb</w:t>
      </w:r>
      <w:proofErr w:type="spellEnd"/>
      <w:r>
        <w:t xml:space="preserve"> ein </w:t>
      </w:r>
      <w:proofErr w:type="spellStart"/>
      <w:r>
        <w:t>ketzer</w:t>
      </w:r>
      <w:proofErr w:type="spellEnd"/>
      <w:r>
        <w:t xml:space="preserve"> und zu </w:t>
      </w:r>
      <w:proofErr w:type="spellStart"/>
      <w:r>
        <w:t>Coeln</w:t>
      </w:r>
      <w:proofErr w:type="spellEnd"/>
      <w:r>
        <w:t xml:space="preserve"> nicht </w:t>
      </w:r>
      <w:proofErr w:type="spellStart"/>
      <w:r>
        <w:t>zuleiden</w:t>
      </w:r>
      <w:proofErr w:type="spellEnd"/>
      <w:r>
        <w:t xml:space="preserve"> sein / mit seiner </w:t>
      </w:r>
      <w:proofErr w:type="spellStart"/>
      <w:r>
        <w:t>grossen</w:t>
      </w:r>
      <w:proofErr w:type="spellEnd"/>
      <w:r>
        <w:t xml:space="preserve"> </w:t>
      </w:r>
      <w:proofErr w:type="spellStart"/>
      <w:r>
        <w:t>kunst</w:t>
      </w:r>
      <w:proofErr w:type="spellEnd"/>
      <w:r>
        <w:t xml:space="preserve"> </w:t>
      </w:r>
      <w:proofErr w:type="spellStart"/>
      <w:r>
        <w:t>jura</w:t>
      </w:r>
      <w:proofErr w:type="spellEnd"/>
      <w:r>
        <w:t xml:space="preserve"> </w:t>
      </w:r>
      <w:proofErr w:type="spellStart"/>
      <w:r>
        <w:t>zuleren</w:t>
      </w:r>
      <w:proofErr w:type="spellEnd"/>
      <w:r>
        <w:t xml:space="preserve"> / das er das </w:t>
      </w:r>
      <w:proofErr w:type="spellStart"/>
      <w:r>
        <w:t>blut</w:t>
      </w:r>
      <w:proofErr w:type="spellEnd"/>
      <w:r>
        <w:t xml:space="preserve"> Jesu / von </w:t>
      </w:r>
      <w:proofErr w:type="spellStart"/>
      <w:r>
        <w:t>Menertzhagen</w:t>
      </w:r>
      <w:proofErr w:type="spellEnd"/>
      <w:r>
        <w:t xml:space="preserve"> </w:t>
      </w:r>
      <w:proofErr w:type="spellStart"/>
      <w:r>
        <w:t>entpfangen</w:t>
      </w:r>
      <w:proofErr w:type="spellEnd"/>
      <w:r>
        <w:t xml:space="preserve"> und besser davon redet und schreibet / dann Clerus und Matheus. Sind der heiligen drei </w:t>
      </w:r>
      <w:proofErr w:type="spellStart"/>
      <w:r>
        <w:t>künig</w:t>
      </w:r>
      <w:proofErr w:type="spellEnd"/>
      <w:r>
        <w:t xml:space="preserve"> (wie man spricht) </w:t>
      </w:r>
      <w:proofErr w:type="spellStart"/>
      <w:r>
        <w:t>gebeine</w:t>
      </w:r>
      <w:proofErr w:type="spellEnd"/>
      <w:r>
        <w:t xml:space="preserve"> zu </w:t>
      </w:r>
      <w:proofErr w:type="spellStart"/>
      <w:r>
        <w:t>Coeln</w:t>
      </w:r>
      <w:proofErr w:type="spellEnd"/>
      <w:r>
        <w:t xml:space="preserve"> / so </w:t>
      </w:r>
      <w:proofErr w:type="spellStart"/>
      <w:r>
        <w:t>hetten</w:t>
      </w:r>
      <w:proofErr w:type="spellEnd"/>
      <w:r>
        <w:t xml:space="preserve"> </w:t>
      </w:r>
      <w:proofErr w:type="spellStart"/>
      <w:r>
        <w:t>Clerus</w:t>
      </w:r>
      <w:proofErr w:type="spellEnd"/>
      <w:r>
        <w:t xml:space="preserve"> und Matheus / ein Christlicher </w:t>
      </w:r>
      <w:proofErr w:type="spellStart"/>
      <w:r>
        <w:t>werck</w:t>
      </w:r>
      <w:proofErr w:type="spellEnd"/>
      <w:r>
        <w:t xml:space="preserve"> dran </w:t>
      </w:r>
      <w:proofErr w:type="spellStart"/>
      <w:r>
        <w:t>gethon</w:t>
      </w:r>
      <w:proofErr w:type="spellEnd"/>
      <w:r>
        <w:t xml:space="preserve"> / wann sie dieselben </w:t>
      </w:r>
      <w:proofErr w:type="spellStart"/>
      <w:r>
        <w:t>auß</w:t>
      </w:r>
      <w:proofErr w:type="spellEnd"/>
      <w:r>
        <w:t xml:space="preserve"> der statt verschaffet </w:t>
      </w:r>
      <w:proofErr w:type="spellStart"/>
      <w:r>
        <w:t>hetten</w:t>
      </w:r>
      <w:proofErr w:type="spellEnd"/>
      <w:r>
        <w:t xml:space="preserve"> / dann das sie einen solchen </w:t>
      </w:r>
      <w:proofErr w:type="spellStart"/>
      <w:r>
        <w:t>juristen</w:t>
      </w:r>
      <w:proofErr w:type="spellEnd"/>
      <w:r>
        <w:t xml:space="preserve"> / </w:t>
      </w:r>
      <w:proofErr w:type="spellStart"/>
      <w:r>
        <w:t>umb</w:t>
      </w:r>
      <w:proofErr w:type="spellEnd"/>
      <w:r>
        <w:t xml:space="preserve"> des </w:t>
      </w:r>
      <w:proofErr w:type="spellStart"/>
      <w:r>
        <w:t>bluts</w:t>
      </w:r>
      <w:proofErr w:type="spellEnd"/>
      <w:r>
        <w:t xml:space="preserve"> Jesu willen verfolget haben. Aber ich </w:t>
      </w:r>
      <w:proofErr w:type="spellStart"/>
      <w:r>
        <w:t>kan</w:t>
      </w:r>
      <w:proofErr w:type="spellEnd"/>
      <w:r>
        <w:t xml:space="preserve"> es nicht glauben / </w:t>
      </w:r>
      <w:proofErr w:type="spellStart"/>
      <w:r>
        <w:t>dz</w:t>
      </w:r>
      <w:proofErr w:type="spellEnd"/>
      <w:r>
        <w:t xml:space="preserve"> ein Christ oder </w:t>
      </w:r>
      <w:proofErr w:type="spellStart"/>
      <w:r>
        <w:t>gelerter</w:t>
      </w:r>
      <w:proofErr w:type="spellEnd"/>
      <w:r>
        <w:t xml:space="preserve"> zum </w:t>
      </w:r>
      <w:proofErr w:type="spellStart"/>
      <w:r>
        <w:t>himmelreich</w:t>
      </w:r>
      <w:proofErr w:type="spellEnd"/>
      <w:r>
        <w:t xml:space="preserve"> in </w:t>
      </w:r>
      <w:proofErr w:type="spellStart"/>
      <w:r>
        <w:t>Coeln</w:t>
      </w:r>
      <w:proofErr w:type="spellEnd"/>
      <w:r>
        <w:t xml:space="preserve"> </w:t>
      </w:r>
      <w:proofErr w:type="spellStart"/>
      <w:r>
        <w:t>seye</w:t>
      </w:r>
      <w:proofErr w:type="spellEnd"/>
      <w:r>
        <w:t xml:space="preserve"> / der am </w:t>
      </w:r>
      <w:proofErr w:type="spellStart"/>
      <w:r>
        <w:t>harnisch</w:t>
      </w:r>
      <w:proofErr w:type="spellEnd"/>
      <w:r>
        <w:t xml:space="preserve"> Goliaths </w:t>
      </w:r>
      <w:proofErr w:type="spellStart"/>
      <w:r>
        <w:t>Cleri</w:t>
      </w:r>
      <w:proofErr w:type="spellEnd"/>
      <w:r>
        <w:t xml:space="preserve"> </w:t>
      </w:r>
      <w:proofErr w:type="spellStart"/>
      <w:r>
        <w:t>unnd</w:t>
      </w:r>
      <w:proofErr w:type="spellEnd"/>
      <w:r>
        <w:t xml:space="preserve"> am langen spieß </w:t>
      </w:r>
      <w:proofErr w:type="spellStart"/>
      <w:r>
        <w:t>Licenciaten</w:t>
      </w:r>
      <w:proofErr w:type="spellEnd"/>
      <w:r>
        <w:t xml:space="preserve"> </w:t>
      </w:r>
      <w:proofErr w:type="spellStart"/>
      <w:r>
        <w:t>Mathei</w:t>
      </w:r>
      <w:proofErr w:type="spellEnd"/>
      <w:r>
        <w:t xml:space="preserve"> </w:t>
      </w:r>
      <w:proofErr w:type="spellStart"/>
      <w:r>
        <w:t>geschmidet</w:t>
      </w:r>
      <w:proofErr w:type="spellEnd"/>
      <w:r>
        <w:t xml:space="preserve"> habe. Dann wie </w:t>
      </w:r>
      <w:proofErr w:type="spellStart"/>
      <w:r>
        <w:t>solt</w:t>
      </w:r>
      <w:proofErr w:type="spellEnd"/>
      <w:r>
        <w:t xml:space="preserve"> der geleert </w:t>
      </w:r>
      <w:proofErr w:type="spellStart"/>
      <w:r>
        <w:t>unn</w:t>
      </w:r>
      <w:proofErr w:type="spellEnd"/>
      <w:r>
        <w:t xml:space="preserve"> ein Christ sein / der nicht alleine Theologos / Juristen / </w:t>
      </w:r>
      <w:proofErr w:type="spellStart"/>
      <w:r>
        <w:t>Medicos</w:t>
      </w:r>
      <w:proofErr w:type="spellEnd"/>
      <w:r>
        <w:t xml:space="preserve"> </w:t>
      </w:r>
      <w:proofErr w:type="spellStart"/>
      <w:r>
        <w:t>umb</w:t>
      </w:r>
      <w:proofErr w:type="spellEnd"/>
      <w:r>
        <w:t xml:space="preserve"> des </w:t>
      </w:r>
      <w:proofErr w:type="spellStart"/>
      <w:r>
        <w:t>bluts</w:t>
      </w:r>
      <w:proofErr w:type="spellEnd"/>
      <w:r>
        <w:t xml:space="preserve"> Jesu willen verfolget / wie </w:t>
      </w:r>
      <w:proofErr w:type="spellStart"/>
      <w:r>
        <w:t>Clerus</w:t>
      </w:r>
      <w:proofErr w:type="spellEnd"/>
      <w:r>
        <w:t xml:space="preserve"> </w:t>
      </w:r>
      <w:proofErr w:type="spellStart"/>
      <w:r>
        <w:t>unn</w:t>
      </w:r>
      <w:proofErr w:type="spellEnd"/>
      <w:r>
        <w:t xml:space="preserve"> Matheus </w:t>
      </w:r>
      <w:proofErr w:type="spellStart"/>
      <w:r>
        <w:t>Menertzhagnium</w:t>
      </w:r>
      <w:proofErr w:type="spellEnd"/>
      <w:r>
        <w:t xml:space="preserve"> / </w:t>
      </w:r>
      <w:proofErr w:type="spellStart"/>
      <w:r>
        <w:t>Oldendorpium</w:t>
      </w:r>
      <w:proofErr w:type="spellEnd"/>
      <w:r>
        <w:t xml:space="preserve"> / </w:t>
      </w:r>
      <w:proofErr w:type="spellStart"/>
      <w:r>
        <w:t>Longoliun</w:t>
      </w:r>
      <w:proofErr w:type="spellEnd"/>
      <w:r>
        <w:t xml:space="preserve"> zu </w:t>
      </w:r>
      <w:proofErr w:type="spellStart"/>
      <w:r>
        <w:t>coeln</w:t>
      </w:r>
      <w:proofErr w:type="spellEnd"/>
      <w:r>
        <w:t xml:space="preserve"> verfolget haben / sondern auch </w:t>
      </w:r>
      <w:proofErr w:type="spellStart"/>
      <w:r>
        <w:t>schand</w:t>
      </w:r>
      <w:proofErr w:type="spellEnd"/>
      <w:r>
        <w:t xml:space="preserve"> </w:t>
      </w:r>
      <w:proofErr w:type="spellStart"/>
      <w:r>
        <w:t>buecher</w:t>
      </w:r>
      <w:proofErr w:type="spellEnd"/>
      <w:r>
        <w:t xml:space="preserve"> schreibet / wider den Christlichen glauben / aller Gottes heiligen </w:t>
      </w:r>
      <w:proofErr w:type="spellStart"/>
      <w:r>
        <w:t>ausser</w:t>
      </w:r>
      <w:proofErr w:type="spellEnd"/>
      <w:r>
        <w:t xml:space="preserve"> </w:t>
      </w:r>
      <w:proofErr w:type="spellStart"/>
      <w:r>
        <w:t>Coeln</w:t>
      </w:r>
      <w:proofErr w:type="spellEnd"/>
      <w:r>
        <w:t xml:space="preserve"> / ich geschweige seiner eigen Oberkeit? </w:t>
      </w:r>
      <w:proofErr w:type="spellStart"/>
      <w:r>
        <w:t>Meynen</w:t>
      </w:r>
      <w:proofErr w:type="spellEnd"/>
      <w:r>
        <w:t xml:space="preserve"> aber </w:t>
      </w:r>
      <w:proofErr w:type="spellStart"/>
      <w:r>
        <w:t>Clerus</w:t>
      </w:r>
      <w:proofErr w:type="spellEnd"/>
      <w:r>
        <w:t xml:space="preserve"> und Matheus / das so </w:t>
      </w:r>
      <w:proofErr w:type="spellStart"/>
      <w:r>
        <w:t>vil</w:t>
      </w:r>
      <w:proofErr w:type="spellEnd"/>
      <w:r>
        <w:t xml:space="preserve"> </w:t>
      </w:r>
      <w:proofErr w:type="spellStart"/>
      <w:r>
        <w:t>gelerter</w:t>
      </w:r>
      <w:proofErr w:type="spellEnd"/>
      <w:r>
        <w:t xml:space="preserve"> </w:t>
      </w:r>
      <w:proofErr w:type="spellStart"/>
      <w:r>
        <w:t>prediger</w:t>
      </w:r>
      <w:proofErr w:type="spellEnd"/>
      <w:r>
        <w:t xml:space="preserve"> der </w:t>
      </w:r>
      <w:proofErr w:type="spellStart"/>
      <w:r>
        <w:t>protestiren</w:t>
      </w:r>
      <w:proofErr w:type="spellEnd"/>
      <w:r>
        <w:t xml:space="preserve"> de </w:t>
      </w:r>
      <w:proofErr w:type="spellStart"/>
      <w:r>
        <w:t>künige</w:t>
      </w:r>
      <w:proofErr w:type="spellEnd"/>
      <w:r>
        <w:t xml:space="preserve"> Chur </w:t>
      </w:r>
      <w:proofErr w:type="spellStart"/>
      <w:r>
        <w:t>unn</w:t>
      </w:r>
      <w:proofErr w:type="spellEnd"/>
      <w:r>
        <w:t xml:space="preserve"> Fürsten / Graven </w:t>
      </w:r>
      <w:proofErr w:type="spellStart"/>
      <w:r>
        <w:t>unnd</w:t>
      </w:r>
      <w:proofErr w:type="spellEnd"/>
      <w:r>
        <w:t xml:space="preserve"> </w:t>
      </w:r>
      <w:proofErr w:type="spellStart"/>
      <w:r>
        <w:t>Stette</w:t>
      </w:r>
      <w:proofErr w:type="spellEnd"/>
      <w:r>
        <w:t xml:space="preserve"> / die </w:t>
      </w:r>
      <w:proofErr w:type="spellStart"/>
      <w:r>
        <w:t>grossen</w:t>
      </w:r>
      <w:proofErr w:type="spellEnd"/>
      <w:r>
        <w:t xml:space="preserve"> </w:t>
      </w:r>
      <w:proofErr w:type="spellStart"/>
      <w:r>
        <w:t>unnd</w:t>
      </w:r>
      <w:proofErr w:type="spellEnd"/>
      <w:r>
        <w:t xml:space="preserve"> </w:t>
      </w:r>
      <w:proofErr w:type="spellStart"/>
      <w:r>
        <w:t>mechtigen</w:t>
      </w:r>
      <w:proofErr w:type="spellEnd"/>
      <w:r>
        <w:t xml:space="preserve"> Stadt </w:t>
      </w:r>
      <w:proofErr w:type="spellStart"/>
      <w:r>
        <w:t>Coeln</w:t>
      </w:r>
      <w:proofErr w:type="spellEnd"/>
      <w:r>
        <w:t xml:space="preserve"> nicht lieber haben / denn das sie stille dazu schweigen </w:t>
      </w:r>
      <w:proofErr w:type="spellStart"/>
      <w:r>
        <w:t>solten</w:t>
      </w:r>
      <w:proofErr w:type="spellEnd"/>
      <w:r>
        <w:t xml:space="preserve"> / wo sie nicht </w:t>
      </w:r>
      <w:proofErr w:type="spellStart"/>
      <w:r>
        <w:t>auff</w:t>
      </w:r>
      <w:proofErr w:type="spellEnd"/>
      <w:r>
        <w:t xml:space="preserve"> </w:t>
      </w:r>
      <w:proofErr w:type="spellStart"/>
      <w:r>
        <w:t>hoereen</w:t>
      </w:r>
      <w:proofErr w:type="spellEnd"/>
      <w:r>
        <w:t xml:space="preserve"> wurden </w:t>
      </w:r>
      <w:proofErr w:type="spellStart"/>
      <w:r>
        <w:t>Buecher</w:t>
      </w:r>
      <w:proofErr w:type="spellEnd"/>
      <w:r>
        <w:t xml:space="preserve"> zuschreiben / die weder zu gemeinem </w:t>
      </w:r>
      <w:proofErr w:type="spellStart"/>
      <w:r>
        <w:t>friden</w:t>
      </w:r>
      <w:proofErr w:type="spellEnd"/>
      <w:r>
        <w:t xml:space="preserve"> </w:t>
      </w:r>
      <w:proofErr w:type="spellStart"/>
      <w:r>
        <w:t>auff</w:t>
      </w:r>
      <w:proofErr w:type="spellEnd"/>
      <w:r>
        <w:t xml:space="preserve"> erden / noch zum ewigen leben im </w:t>
      </w:r>
      <w:proofErr w:type="spellStart"/>
      <w:r>
        <w:t>himmel</w:t>
      </w:r>
      <w:proofErr w:type="spellEnd"/>
      <w:r>
        <w:t xml:space="preserve"> dienen? wann nicht </w:t>
      </w:r>
      <w:proofErr w:type="spellStart"/>
      <w:r>
        <w:t>geschriben</w:t>
      </w:r>
      <w:proofErr w:type="spellEnd"/>
      <w:r>
        <w:t xml:space="preserve"> stunde / vergeltet </w:t>
      </w:r>
      <w:proofErr w:type="spellStart"/>
      <w:r>
        <w:t>niemandt</w:t>
      </w:r>
      <w:proofErr w:type="spellEnd"/>
      <w:r>
        <w:t xml:space="preserve"> </w:t>
      </w:r>
      <w:proofErr w:type="spellStart"/>
      <w:r>
        <w:t>boeses</w:t>
      </w:r>
      <w:proofErr w:type="spellEnd"/>
      <w:r>
        <w:t xml:space="preserve"> mit </w:t>
      </w:r>
      <w:proofErr w:type="spellStart"/>
      <w:r>
        <w:t>boesem</w:t>
      </w:r>
      <w:proofErr w:type="spellEnd"/>
      <w:r>
        <w:t xml:space="preserve"> / so </w:t>
      </w:r>
      <w:proofErr w:type="spellStart"/>
      <w:r>
        <w:t>were</w:t>
      </w:r>
      <w:proofErr w:type="spellEnd"/>
      <w:r>
        <w:t xml:space="preserve"> es nicht wunder das kein </w:t>
      </w:r>
      <w:proofErr w:type="spellStart"/>
      <w:r>
        <w:t>Theologus</w:t>
      </w:r>
      <w:proofErr w:type="spellEnd"/>
      <w:r>
        <w:t xml:space="preserve"> / </w:t>
      </w:r>
      <w:proofErr w:type="spellStart"/>
      <w:r>
        <w:t>Artzt</w:t>
      </w:r>
      <w:proofErr w:type="spellEnd"/>
      <w:r>
        <w:t xml:space="preserve"> / Jurist / solchen Gottes und </w:t>
      </w:r>
      <w:proofErr w:type="spellStart"/>
      <w:r>
        <w:t>menschen</w:t>
      </w:r>
      <w:proofErr w:type="spellEnd"/>
      <w:r>
        <w:t xml:space="preserve"> feinden / </w:t>
      </w:r>
      <w:proofErr w:type="spellStart"/>
      <w:r>
        <w:t>widerumb</w:t>
      </w:r>
      <w:proofErr w:type="spellEnd"/>
      <w:r>
        <w:t xml:space="preserve"> raten </w:t>
      </w:r>
      <w:proofErr w:type="spellStart"/>
      <w:r>
        <w:t>unnd</w:t>
      </w:r>
      <w:proofErr w:type="spellEnd"/>
      <w:r>
        <w:t xml:space="preserve"> </w:t>
      </w:r>
      <w:proofErr w:type="spellStart"/>
      <w:r>
        <w:t>helffen</w:t>
      </w:r>
      <w:proofErr w:type="spellEnd"/>
      <w:r>
        <w:t xml:space="preserve"> </w:t>
      </w:r>
      <w:proofErr w:type="spellStart"/>
      <w:r>
        <w:t>woelten</w:t>
      </w:r>
      <w:proofErr w:type="spellEnd"/>
      <w:r>
        <w:t xml:space="preserve"> / in not und </w:t>
      </w:r>
      <w:proofErr w:type="spellStart"/>
      <w:r>
        <w:t>tod</w:t>
      </w:r>
      <w:proofErr w:type="spellEnd"/>
      <w:r>
        <w:t xml:space="preserve">. </w:t>
      </w:r>
    </w:p>
    <w:p w14:paraId="2BF3884F" w14:textId="77777777" w:rsidR="00833A43" w:rsidRDefault="00833A43" w:rsidP="00833A43">
      <w:pPr>
        <w:pStyle w:val="StandardWeb"/>
      </w:pPr>
      <w:proofErr w:type="spellStart"/>
      <w:r>
        <w:t>Derhalben</w:t>
      </w:r>
      <w:proofErr w:type="spellEnd"/>
      <w:r>
        <w:t xml:space="preserve"> </w:t>
      </w:r>
      <w:proofErr w:type="spellStart"/>
      <w:r>
        <w:t>erbare</w:t>
      </w:r>
      <w:proofErr w:type="spellEnd"/>
      <w:r>
        <w:t xml:space="preserve"> </w:t>
      </w:r>
      <w:proofErr w:type="spellStart"/>
      <w:r>
        <w:t>weyse</w:t>
      </w:r>
      <w:proofErr w:type="spellEnd"/>
      <w:r>
        <w:t xml:space="preserve"> günstige lieben Herrn und </w:t>
      </w:r>
      <w:proofErr w:type="spellStart"/>
      <w:r>
        <w:t>freünde</w:t>
      </w:r>
      <w:proofErr w:type="spellEnd"/>
      <w:r>
        <w:t xml:space="preserve"> / </w:t>
      </w:r>
      <w:proofErr w:type="spellStart"/>
      <w:r>
        <w:t>wolt</w:t>
      </w:r>
      <w:proofErr w:type="spellEnd"/>
      <w:r>
        <w:t xml:space="preserve"> ich </w:t>
      </w:r>
      <w:proofErr w:type="spellStart"/>
      <w:r>
        <w:t>diß</w:t>
      </w:r>
      <w:proofErr w:type="spellEnd"/>
      <w:r>
        <w:t xml:space="preserve"> </w:t>
      </w:r>
      <w:proofErr w:type="spellStart"/>
      <w:r>
        <w:t>bekentnis</w:t>
      </w:r>
      <w:proofErr w:type="spellEnd"/>
      <w:r>
        <w:t xml:space="preserve"> / wider aller </w:t>
      </w:r>
      <w:proofErr w:type="spellStart"/>
      <w:r>
        <w:t>prediger</w:t>
      </w:r>
      <w:proofErr w:type="spellEnd"/>
      <w:r>
        <w:t xml:space="preserve"> feinde </w:t>
      </w:r>
      <w:proofErr w:type="spellStart"/>
      <w:r>
        <w:t>gestellet</w:t>
      </w:r>
      <w:proofErr w:type="spellEnd"/>
      <w:r>
        <w:t xml:space="preserve"> / gemeiner statt </w:t>
      </w:r>
      <w:proofErr w:type="spellStart"/>
      <w:r>
        <w:t>Coeln</w:t>
      </w:r>
      <w:proofErr w:type="spellEnd"/>
      <w:r>
        <w:t xml:space="preserve"> zu nutz / </w:t>
      </w:r>
      <w:proofErr w:type="spellStart"/>
      <w:r>
        <w:t>darumb</w:t>
      </w:r>
      <w:proofErr w:type="spellEnd"/>
      <w:r>
        <w:t xml:space="preserve"> </w:t>
      </w:r>
      <w:proofErr w:type="spellStart"/>
      <w:r>
        <w:t>außgehen</w:t>
      </w:r>
      <w:proofErr w:type="spellEnd"/>
      <w:r>
        <w:t xml:space="preserve"> lassen im druck / das alle </w:t>
      </w:r>
      <w:proofErr w:type="spellStart"/>
      <w:r>
        <w:t>waelt</w:t>
      </w:r>
      <w:proofErr w:type="spellEnd"/>
      <w:r>
        <w:t xml:space="preserve"> für </w:t>
      </w:r>
      <w:proofErr w:type="spellStart"/>
      <w:r>
        <w:t>augen</w:t>
      </w:r>
      <w:proofErr w:type="spellEnd"/>
      <w:r>
        <w:t xml:space="preserve"> sehe / das unsere </w:t>
      </w:r>
      <w:proofErr w:type="spellStart"/>
      <w:r>
        <w:t>lere</w:t>
      </w:r>
      <w:proofErr w:type="spellEnd"/>
      <w:r>
        <w:t xml:space="preserve"> die </w:t>
      </w:r>
      <w:proofErr w:type="spellStart"/>
      <w:r>
        <w:t>eltist</w:t>
      </w:r>
      <w:proofErr w:type="spellEnd"/>
      <w:r>
        <w:t xml:space="preserve"> und beste </w:t>
      </w:r>
      <w:proofErr w:type="spellStart"/>
      <w:r>
        <w:t>were</w:t>
      </w:r>
      <w:proofErr w:type="spellEnd"/>
      <w:r>
        <w:t xml:space="preserve"> / des </w:t>
      </w:r>
      <w:proofErr w:type="spellStart"/>
      <w:r>
        <w:t>Cleri</w:t>
      </w:r>
      <w:proofErr w:type="spellEnd"/>
      <w:r>
        <w:t xml:space="preserve"> und </w:t>
      </w:r>
      <w:proofErr w:type="spellStart"/>
      <w:r>
        <w:t>Mathei</w:t>
      </w:r>
      <w:proofErr w:type="spellEnd"/>
      <w:r>
        <w:t xml:space="preserve"> </w:t>
      </w:r>
      <w:proofErr w:type="spellStart"/>
      <w:r>
        <w:t>lere</w:t>
      </w:r>
      <w:proofErr w:type="spellEnd"/>
      <w:r>
        <w:t xml:space="preserve"> aber die </w:t>
      </w:r>
      <w:proofErr w:type="spellStart"/>
      <w:r>
        <w:t>neüwist</w:t>
      </w:r>
      <w:proofErr w:type="spellEnd"/>
      <w:r>
        <w:t xml:space="preserve"> </w:t>
      </w:r>
      <w:proofErr w:type="spellStart"/>
      <w:r>
        <w:t>unnd</w:t>
      </w:r>
      <w:proofErr w:type="spellEnd"/>
      <w:r>
        <w:t xml:space="preserve"> </w:t>
      </w:r>
      <w:proofErr w:type="spellStart"/>
      <w:r>
        <w:t>ergiste</w:t>
      </w:r>
      <w:proofErr w:type="spellEnd"/>
      <w:r>
        <w:t xml:space="preserve"> / wie auch sonst gemeiniglich </w:t>
      </w:r>
      <w:proofErr w:type="spellStart"/>
      <w:r>
        <w:t>neüwe</w:t>
      </w:r>
      <w:proofErr w:type="spellEnd"/>
      <w:r>
        <w:t xml:space="preserve"> </w:t>
      </w:r>
      <w:proofErr w:type="spellStart"/>
      <w:r>
        <w:t>buecher</w:t>
      </w:r>
      <w:proofErr w:type="spellEnd"/>
      <w:r>
        <w:t xml:space="preserve"> </w:t>
      </w:r>
      <w:proofErr w:type="spellStart"/>
      <w:r>
        <w:t>unnd</w:t>
      </w:r>
      <w:proofErr w:type="spellEnd"/>
      <w:r>
        <w:t xml:space="preserve"> </w:t>
      </w:r>
      <w:proofErr w:type="spellStart"/>
      <w:r>
        <w:t>pfenning</w:t>
      </w:r>
      <w:proofErr w:type="spellEnd"/>
      <w:r>
        <w:t xml:space="preserve"> </w:t>
      </w:r>
      <w:proofErr w:type="spellStart"/>
      <w:r>
        <w:t>erger</w:t>
      </w:r>
      <w:proofErr w:type="spellEnd"/>
      <w:r>
        <w:t xml:space="preserve"> sind denn die alten. Unsere </w:t>
      </w:r>
      <w:proofErr w:type="spellStart"/>
      <w:r>
        <w:t>lere</w:t>
      </w:r>
      <w:proofErr w:type="spellEnd"/>
      <w:r>
        <w:t xml:space="preserve"> ist Gottes </w:t>
      </w:r>
      <w:proofErr w:type="spellStart"/>
      <w:r>
        <w:t>wortt</w:t>
      </w:r>
      <w:proofErr w:type="spellEnd"/>
      <w:r>
        <w:t xml:space="preserve"> / von Christo im Paradis angefangen und klingt also / der </w:t>
      </w:r>
      <w:proofErr w:type="spellStart"/>
      <w:r>
        <w:t>selb</w:t>
      </w:r>
      <w:proofErr w:type="spellEnd"/>
      <w:r>
        <w:t xml:space="preserve"> </w:t>
      </w:r>
      <w:proofErr w:type="spellStart"/>
      <w:r>
        <w:t>würt</w:t>
      </w:r>
      <w:proofErr w:type="spellEnd"/>
      <w:r>
        <w:t xml:space="preserve"> dir den </w:t>
      </w:r>
      <w:proofErr w:type="spellStart"/>
      <w:r>
        <w:t>kopff</w:t>
      </w:r>
      <w:proofErr w:type="spellEnd"/>
      <w:r>
        <w:t xml:space="preserve"> </w:t>
      </w:r>
      <w:proofErr w:type="spellStart"/>
      <w:r>
        <w:t>zertretten</w:t>
      </w:r>
      <w:proofErr w:type="spellEnd"/>
      <w:r>
        <w:t xml:space="preserve"> / und du </w:t>
      </w:r>
      <w:proofErr w:type="spellStart"/>
      <w:r>
        <w:t>würt</w:t>
      </w:r>
      <w:proofErr w:type="spellEnd"/>
      <w:r>
        <w:t xml:space="preserve"> dir den </w:t>
      </w:r>
      <w:proofErr w:type="spellStart"/>
      <w:r>
        <w:t>kopff</w:t>
      </w:r>
      <w:proofErr w:type="spellEnd"/>
      <w:r>
        <w:t xml:space="preserve"> </w:t>
      </w:r>
      <w:proofErr w:type="spellStart"/>
      <w:r>
        <w:t>zertretten</w:t>
      </w:r>
      <w:proofErr w:type="spellEnd"/>
      <w:r>
        <w:t xml:space="preserve"> / und du </w:t>
      </w:r>
      <w:proofErr w:type="spellStart"/>
      <w:r>
        <w:t>würst</w:t>
      </w:r>
      <w:proofErr w:type="spellEnd"/>
      <w:r>
        <w:t xml:space="preserve"> in in die </w:t>
      </w:r>
      <w:proofErr w:type="spellStart"/>
      <w:r>
        <w:t>verschen</w:t>
      </w:r>
      <w:proofErr w:type="spellEnd"/>
      <w:r>
        <w:t xml:space="preserve"> stechen. Das aber </w:t>
      </w:r>
      <w:proofErr w:type="spellStart"/>
      <w:r>
        <w:t>Cleri</w:t>
      </w:r>
      <w:proofErr w:type="spellEnd"/>
      <w:r>
        <w:t xml:space="preserve"> und </w:t>
      </w:r>
      <w:proofErr w:type="spellStart"/>
      <w:r>
        <w:t>Mathei</w:t>
      </w:r>
      <w:proofErr w:type="spellEnd"/>
      <w:r>
        <w:t xml:space="preserve"> </w:t>
      </w:r>
      <w:proofErr w:type="spellStart"/>
      <w:r>
        <w:t>lere</w:t>
      </w:r>
      <w:proofErr w:type="spellEnd"/>
      <w:r>
        <w:t xml:space="preserve"> die </w:t>
      </w:r>
      <w:proofErr w:type="spellStart"/>
      <w:r>
        <w:t>neüwest</w:t>
      </w:r>
      <w:proofErr w:type="spellEnd"/>
      <w:r>
        <w:t xml:space="preserve"> und </w:t>
      </w:r>
      <w:proofErr w:type="spellStart"/>
      <w:r>
        <w:t>ergiste</w:t>
      </w:r>
      <w:proofErr w:type="spellEnd"/>
      <w:r>
        <w:t xml:space="preserve"> </w:t>
      </w:r>
      <w:proofErr w:type="spellStart"/>
      <w:r>
        <w:t>seie</w:t>
      </w:r>
      <w:proofErr w:type="spellEnd"/>
      <w:r>
        <w:t xml:space="preserve"> / </w:t>
      </w:r>
      <w:proofErr w:type="spellStart"/>
      <w:r>
        <w:t>beweiß</w:t>
      </w:r>
      <w:proofErr w:type="spellEnd"/>
      <w:r>
        <w:t xml:space="preserve"> ich mit Paulo da er spricht / der geist sagt / </w:t>
      </w:r>
      <w:proofErr w:type="spellStart"/>
      <w:r>
        <w:t>deüdlich</w:t>
      </w:r>
      <w:proofErr w:type="spellEnd"/>
      <w:r>
        <w:t xml:space="preserve"> / das in den letzten tagen / werden </w:t>
      </w:r>
      <w:proofErr w:type="spellStart"/>
      <w:r>
        <w:t>ettliche</w:t>
      </w:r>
      <w:proofErr w:type="spellEnd"/>
      <w:r>
        <w:t xml:space="preserve"> von dem glauben abtretten / und anhangen den </w:t>
      </w:r>
      <w:proofErr w:type="spellStart"/>
      <w:r>
        <w:t>verfürischen</w:t>
      </w:r>
      <w:proofErr w:type="spellEnd"/>
      <w:r>
        <w:t xml:space="preserve"> geistern </w:t>
      </w:r>
      <w:proofErr w:type="spellStart"/>
      <w:r>
        <w:t>unnd</w:t>
      </w:r>
      <w:proofErr w:type="spellEnd"/>
      <w:r>
        <w:t xml:space="preserve"> </w:t>
      </w:r>
      <w:proofErr w:type="spellStart"/>
      <w:r>
        <w:t>lerer</w:t>
      </w:r>
      <w:proofErr w:type="spellEnd"/>
      <w:r>
        <w:t xml:space="preserve"> der </w:t>
      </w:r>
      <w:proofErr w:type="spellStart"/>
      <w:r>
        <w:t>Teüffel</w:t>
      </w:r>
      <w:proofErr w:type="spellEnd"/>
      <w:r>
        <w:t xml:space="preserve"> / durch die so in </w:t>
      </w:r>
      <w:proofErr w:type="spellStart"/>
      <w:r>
        <w:t>gleißnerey</w:t>
      </w:r>
      <w:proofErr w:type="spellEnd"/>
      <w:r>
        <w:t xml:space="preserve"> </w:t>
      </w:r>
      <w:proofErr w:type="spellStart"/>
      <w:r>
        <w:t>lugendreder</w:t>
      </w:r>
      <w:proofErr w:type="spellEnd"/>
      <w:r>
        <w:t xml:space="preserve"> sind / </w:t>
      </w:r>
      <w:proofErr w:type="spellStart"/>
      <w:r>
        <w:t>unnd</w:t>
      </w:r>
      <w:proofErr w:type="spellEnd"/>
      <w:r>
        <w:t xml:space="preserve"> </w:t>
      </w:r>
      <w:proofErr w:type="spellStart"/>
      <w:r>
        <w:t>brandmal</w:t>
      </w:r>
      <w:proofErr w:type="spellEnd"/>
      <w:r>
        <w:t xml:space="preserve"> in </w:t>
      </w:r>
      <w:proofErr w:type="spellStart"/>
      <w:r>
        <w:t>iren</w:t>
      </w:r>
      <w:proofErr w:type="spellEnd"/>
      <w:r>
        <w:t xml:space="preserve"> gewissen haben / und verbieten ehelich </w:t>
      </w:r>
      <w:proofErr w:type="spellStart"/>
      <w:r>
        <w:t>zuwerden</w:t>
      </w:r>
      <w:proofErr w:type="spellEnd"/>
      <w:r>
        <w:t xml:space="preserve"> / </w:t>
      </w:r>
      <w:proofErr w:type="spellStart"/>
      <w:r>
        <w:t>unn</w:t>
      </w:r>
      <w:proofErr w:type="spellEnd"/>
      <w:r>
        <w:t xml:space="preserve"> zu meiden die </w:t>
      </w:r>
      <w:proofErr w:type="spellStart"/>
      <w:r>
        <w:t>speyse</w:t>
      </w:r>
      <w:proofErr w:type="spellEnd"/>
      <w:r>
        <w:t xml:space="preserve"> / die Gott geschaffen hat / zu </w:t>
      </w:r>
      <w:proofErr w:type="spellStart"/>
      <w:r>
        <w:t>nemmen</w:t>
      </w:r>
      <w:proofErr w:type="spellEnd"/>
      <w:r>
        <w:t xml:space="preserve"> mit </w:t>
      </w:r>
      <w:proofErr w:type="spellStart"/>
      <w:r>
        <w:t>danck</w:t>
      </w:r>
      <w:proofErr w:type="spellEnd"/>
      <w:r>
        <w:t xml:space="preserve"> </w:t>
      </w:r>
      <w:proofErr w:type="spellStart"/>
      <w:r>
        <w:t>sagung</w:t>
      </w:r>
      <w:proofErr w:type="spellEnd"/>
      <w:r>
        <w:t xml:space="preserve"> den </w:t>
      </w:r>
      <w:proofErr w:type="spellStart"/>
      <w:r>
        <w:t>gleübigen</w:t>
      </w:r>
      <w:proofErr w:type="spellEnd"/>
      <w:r>
        <w:t xml:space="preserve">. </w:t>
      </w:r>
    </w:p>
    <w:p w14:paraId="38C110AC" w14:textId="77777777" w:rsidR="00833A43" w:rsidRDefault="00833A43" w:rsidP="00833A43">
      <w:pPr>
        <w:pStyle w:val="StandardWeb"/>
      </w:pPr>
      <w:r>
        <w:t xml:space="preserve">So </w:t>
      </w:r>
      <w:proofErr w:type="spellStart"/>
      <w:r>
        <w:t>woellet</w:t>
      </w:r>
      <w:proofErr w:type="spellEnd"/>
      <w:r>
        <w:t xml:space="preserve"> doch lieben Herrn </w:t>
      </w:r>
      <w:proofErr w:type="spellStart"/>
      <w:r>
        <w:t>unn</w:t>
      </w:r>
      <w:proofErr w:type="spellEnd"/>
      <w:r>
        <w:t xml:space="preserve"> </w:t>
      </w:r>
      <w:proofErr w:type="spellStart"/>
      <w:r>
        <w:t>freinde</w:t>
      </w:r>
      <w:proofErr w:type="spellEnd"/>
      <w:r>
        <w:t xml:space="preserve"> / </w:t>
      </w:r>
      <w:proofErr w:type="spellStart"/>
      <w:r>
        <w:t>Clerum</w:t>
      </w:r>
      <w:proofErr w:type="spellEnd"/>
      <w:r>
        <w:t xml:space="preserve"> </w:t>
      </w:r>
      <w:proofErr w:type="spellStart"/>
      <w:r>
        <w:t>unnd</w:t>
      </w:r>
      <w:proofErr w:type="spellEnd"/>
      <w:r>
        <w:t xml:space="preserve"> </w:t>
      </w:r>
      <w:proofErr w:type="spellStart"/>
      <w:r>
        <w:t>Matheum</w:t>
      </w:r>
      <w:proofErr w:type="spellEnd"/>
      <w:r>
        <w:t xml:space="preserve"> </w:t>
      </w:r>
      <w:proofErr w:type="spellStart"/>
      <w:r>
        <w:t>vermanen</w:t>
      </w:r>
      <w:proofErr w:type="spellEnd"/>
      <w:r>
        <w:t xml:space="preserve"> / </w:t>
      </w:r>
      <w:proofErr w:type="spellStart"/>
      <w:r>
        <w:t>dz</w:t>
      </w:r>
      <w:proofErr w:type="spellEnd"/>
      <w:r>
        <w:t xml:space="preserve"> sie niemand </w:t>
      </w:r>
      <w:proofErr w:type="spellStart"/>
      <w:r>
        <w:t>hinfürt</w:t>
      </w:r>
      <w:proofErr w:type="spellEnd"/>
      <w:r>
        <w:t xml:space="preserve"> zu </w:t>
      </w:r>
      <w:proofErr w:type="spellStart"/>
      <w:r>
        <w:t>Coeln</w:t>
      </w:r>
      <w:proofErr w:type="spellEnd"/>
      <w:r>
        <w:t xml:space="preserve"> des Evangelii / sonderlich des </w:t>
      </w:r>
      <w:proofErr w:type="spellStart"/>
      <w:r>
        <w:t>bluts</w:t>
      </w:r>
      <w:proofErr w:type="spellEnd"/>
      <w:r>
        <w:t xml:space="preserve"> Jesu / </w:t>
      </w:r>
      <w:proofErr w:type="spellStart"/>
      <w:r>
        <w:t>unnd</w:t>
      </w:r>
      <w:proofErr w:type="spellEnd"/>
      <w:r>
        <w:t xml:space="preserve"> des </w:t>
      </w:r>
      <w:proofErr w:type="spellStart"/>
      <w:r>
        <w:t>ehestandes</w:t>
      </w:r>
      <w:proofErr w:type="spellEnd"/>
      <w:r>
        <w:t xml:space="preserve"> halben verfolgen / </w:t>
      </w:r>
      <w:proofErr w:type="spellStart"/>
      <w:r>
        <w:t>darumb</w:t>
      </w:r>
      <w:proofErr w:type="spellEnd"/>
      <w:r>
        <w:t xml:space="preserve"> das Christus ein stein des </w:t>
      </w:r>
      <w:proofErr w:type="spellStart"/>
      <w:r>
        <w:t>anlauffens</w:t>
      </w:r>
      <w:proofErr w:type="spellEnd"/>
      <w:r>
        <w:t xml:space="preserve"> in seinen Christen ist / </w:t>
      </w:r>
      <w:proofErr w:type="spellStart"/>
      <w:r>
        <w:t>unn</w:t>
      </w:r>
      <w:proofErr w:type="spellEnd"/>
      <w:r>
        <w:t xml:space="preserve"> </w:t>
      </w:r>
      <w:proofErr w:type="spellStart"/>
      <w:r>
        <w:t>selbs</w:t>
      </w:r>
      <w:proofErr w:type="spellEnd"/>
      <w:r>
        <w:t xml:space="preserve"> spricht / wer </w:t>
      </w:r>
      <w:proofErr w:type="spellStart"/>
      <w:r>
        <w:t>auff</w:t>
      </w:r>
      <w:proofErr w:type="spellEnd"/>
      <w:r>
        <w:t xml:space="preserve"> </w:t>
      </w:r>
      <w:proofErr w:type="spellStart"/>
      <w:r>
        <w:t>disen</w:t>
      </w:r>
      <w:proofErr w:type="spellEnd"/>
      <w:r>
        <w:t xml:space="preserve"> stein </w:t>
      </w:r>
      <w:proofErr w:type="spellStart"/>
      <w:r>
        <w:t>fellet</w:t>
      </w:r>
      <w:proofErr w:type="spellEnd"/>
      <w:r>
        <w:t xml:space="preserve"> / der </w:t>
      </w:r>
      <w:proofErr w:type="spellStart"/>
      <w:r>
        <w:t>würt</w:t>
      </w:r>
      <w:proofErr w:type="spellEnd"/>
      <w:r>
        <w:t xml:space="preserve"> sich </w:t>
      </w:r>
      <w:proofErr w:type="spellStart"/>
      <w:r>
        <w:t>zuschellen</w:t>
      </w:r>
      <w:proofErr w:type="spellEnd"/>
      <w:r>
        <w:t xml:space="preserve"> / </w:t>
      </w:r>
      <w:proofErr w:type="spellStart"/>
      <w:r>
        <w:t>auff</w:t>
      </w:r>
      <w:proofErr w:type="spellEnd"/>
      <w:r>
        <w:t xml:space="preserve"> welchen er aber </w:t>
      </w:r>
      <w:proofErr w:type="spellStart"/>
      <w:r>
        <w:t>fellet</w:t>
      </w:r>
      <w:proofErr w:type="spellEnd"/>
      <w:r>
        <w:t xml:space="preserve"> / den </w:t>
      </w:r>
      <w:proofErr w:type="spellStart"/>
      <w:r>
        <w:t>würdt</w:t>
      </w:r>
      <w:proofErr w:type="spellEnd"/>
      <w:r>
        <w:t xml:space="preserve"> er </w:t>
      </w:r>
      <w:proofErr w:type="spellStart"/>
      <w:r>
        <w:t>zumalmen</w:t>
      </w:r>
      <w:proofErr w:type="spellEnd"/>
      <w:r>
        <w:t xml:space="preserve">. </w:t>
      </w:r>
    </w:p>
    <w:p w14:paraId="61A96562" w14:textId="77777777" w:rsidR="00833A43" w:rsidRDefault="00833A43" w:rsidP="00833A43">
      <w:pPr>
        <w:pStyle w:val="StandardWeb"/>
      </w:pPr>
      <w:r>
        <w:t xml:space="preserve">Darnach das sie </w:t>
      </w:r>
      <w:proofErr w:type="spellStart"/>
      <w:r>
        <w:t>irem</w:t>
      </w:r>
      <w:proofErr w:type="spellEnd"/>
      <w:r>
        <w:t xml:space="preserve"> Christlichen </w:t>
      </w:r>
      <w:proofErr w:type="spellStart"/>
      <w:r>
        <w:t>Ertzbischoff</w:t>
      </w:r>
      <w:proofErr w:type="spellEnd"/>
      <w:r>
        <w:t xml:space="preserve"> zu </w:t>
      </w:r>
      <w:proofErr w:type="spellStart"/>
      <w:r>
        <w:t>Coeln</w:t>
      </w:r>
      <w:proofErr w:type="spellEnd"/>
      <w:r>
        <w:t xml:space="preserve"> und </w:t>
      </w:r>
      <w:proofErr w:type="spellStart"/>
      <w:r>
        <w:t>ordenlicher</w:t>
      </w:r>
      <w:proofErr w:type="spellEnd"/>
      <w:r>
        <w:t xml:space="preserve"> Oberkeit / in allen dingen gehorsam </w:t>
      </w:r>
      <w:proofErr w:type="spellStart"/>
      <w:r>
        <w:t>seyen</w:t>
      </w:r>
      <w:proofErr w:type="spellEnd"/>
      <w:r>
        <w:t xml:space="preserve">. Dann weil Christus </w:t>
      </w:r>
      <w:proofErr w:type="spellStart"/>
      <w:r>
        <w:t>selbs</w:t>
      </w:r>
      <w:proofErr w:type="spellEnd"/>
      <w:r>
        <w:t xml:space="preserve"> durch in spricht / thut mir </w:t>
      </w:r>
      <w:proofErr w:type="spellStart"/>
      <w:r>
        <w:t>auff</w:t>
      </w:r>
      <w:proofErr w:type="spellEnd"/>
      <w:r>
        <w:t xml:space="preserve"> die </w:t>
      </w:r>
      <w:proofErr w:type="spellStart"/>
      <w:r>
        <w:t>thor</w:t>
      </w:r>
      <w:proofErr w:type="spellEnd"/>
      <w:r>
        <w:t xml:space="preserve"> der </w:t>
      </w:r>
      <w:proofErr w:type="spellStart"/>
      <w:r>
        <w:t>gerechtigkeit</w:t>
      </w:r>
      <w:proofErr w:type="spellEnd"/>
      <w:r>
        <w:t xml:space="preserve"> / das ich da hinein gehe / und dem Herrn </w:t>
      </w:r>
      <w:proofErr w:type="spellStart"/>
      <w:r>
        <w:t>dancke</w:t>
      </w:r>
      <w:proofErr w:type="spellEnd"/>
      <w:r>
        <w:t xml:space="preserve"> / </w:t>
      </w:r>
      <w:proofErr w:type="spellStart"/>
      <w:r>
        <w:t>were</w:t>
      </w:r>
      <w:proofErr w:type="spellEnd"/>
      <w:r>
        <w:t xml:space="preserve"> zu besorgen / wann sie das Evangelion nicht zum Thor hinein / das es oben hinein / </w:t>
      </w:r>
      <w:proofErr w:type="spellStart"/>
      <w:r>
        <w:t>unnd</w:t>
      </w:r>
      <w:proofErr w:type="spellEnd"/>
      <w:r>
        <w:t xml:space="preserve"> sie zum Thor hinaus. Endlich das sie das Evangelion </w:t>
      </w:r>
      <w:proofErr w:type="spellStart"/>
      <w:r>
        <w:t>annemen</w:t>
      </w:r>
      <w:proofErr w:type="spellEnd"/>
      <w:r>
        <w:t xml:space="preserve"> / und wider keinen Evangelischen </w:t>
      </w:r>
      <w:proofErr w:type="spellStart"/>
      <w:r>
        <w:t>prediger</w:t>
      </w:r>
      <w:proofErr w:type="spellEnd"/>
      <w:r>
        <w:t xml:space="preserve"> mehr schreiben. Dann es würd in gar </w:t>
      </w:r>
      <w:proofErr w:type="spellStart"/>
      <w:r>
        <w:t>schweer</w:t>
      </w:r>
      <w:proofErr w:type="spellEnd"/>
      <w:r>
        <w:t xml:space="preserve"> werden / wider den </w:t>
      </w:r>
      <w:proofErr w:type="spellStart"/>
      <w:r>
        <w:t>stachel</w:t>
      </w:r>
      <w:proofErr w:type="spellEnd"/>
      <w:r>
        <w:t xml:space="preserve"> legen. </w:t>
      </w:r>
    </w:p>
    <w:p w14:paraId="3AA344B5" w14:textId="77777777" w:rsidR="00833A43" w:rsidRDefault="00833A43" w:rsidP="00833A43">
      <w:pPr>
        <w:pStyle w:val="StandardWeb"/>
      </w:pPr>
      <w:r>
        <w:t xml:space="preserve">Der </w:t>
      </w:r>
      <w:proofErr w:type="spellStart"/>
      <w:r>
        <w:t>barmhertzig</w:t>
      </w:r>
      <w:proofErr w:type="spellEnd"/>
      <w:r>
        <w:t xml:space="preserve"> Gott und </w:t>
      </w:r>
      <w:proofErr w:type="spellStart"/>
      <w:r>
        <w:t>vatter</w:t>
      </w:r>
      <w:proofErr w:type="spellEnd"/>
      <w:r>
        <w:t xml:space="preserve"> alles </w:t>
      </w:r>
      <w:proofErr w:type="spellStart"/>
      <w:r>
        <w:t>frides</w:t>
      </w:r>
      <w:proofErr w:type="spellEnd"/>
      <w:r>
        <w:t xml:space="preserve"> / </w:t>
      </w:r>
      <w:proofErr w:type="spellStart"/>
      <w:r>
        <w:t>woelle</w:t>
      </w:r>
      <w:proofErr w:type="spellEnd"/>
      <w:r>
        <w:t xml:space="preserve"> der </w:t>
      </w:r>
      <w:proofErr w:type="spellStart"/>
      <w:r>
        <w:t>loblichen</w:t>
      </w:r>
      <w:proofErr w:type="spellEnd"/>
      <w:r>
        <w:t xml:space="preserve"> </w:t>
      </w:r>
      <w:proofErr w:type="spellStart"/>
      <w:r>
        <w:t>stadt</w:t>
      </w:r>
      <w:proofErr w:type="spellEnd"/>
      <w:r>
        <w:t xml:space="preserve"> </w:t>
      </w:r>
      <w:proofErr w:type="spellStart"/>
      <w:r>
        <w:t>Coeln</w:t>
      </w:r>
      <w:proofErr w:type="spellEnd"/>
      <w:r>
        <w:t xml:space="preserve"> / das Evangelion so reichlich bescheren </w:t>
      </w:r>
      <w:proofErr w:type="spellStart"/>
      <w:r>
        <w:t>unnd</w:t>
      </w:r>
      <w:proofErr w:type="spellEnd"/>
      <w:r>
        <w:t xml:space="preserve"> geben / als es ein </w:t>
      </w:r>
      <w:proofErr w:type="spellStart"/>
      <w:r>
        <w:t>Koenigreich</w:t>
      </w:r>
      <w:proofErr w:type="spellEnd"/>
      <w:r>
        <w:t xml:space="preserve"> / oder Fürstenthumb / herschafft / oder </w:t>
      </w:r>
      <w:proofErr w:type="spellStart"/>
      <w:r>
        <w:t>stadt</w:t>
      </w:r>
      <w:proofErr w:type="spellEnd"/>
      <w:r>
        <w:t xml:space="preserve"> </w:t>
      </w:r>
      <w:proofErr w:type="spellStart"/>
      <w:r>
        <w:t>auff</w:t>
      </w:r>
      <w:proofErr w:type="spellEnd"/>
      <w:r>
        <w:t xml:space="preserve"> erden haben </w:t>
      </w:r>
      <w:proofErr w:type="spellStart"/>
      <w:r>
        <w:t>kan</w:t>
      </w:r>
      <w:proofErr w:type="spellEnd"/>
      <w:r>
        <w:t xml:space="preserve">. Dann ich </w:t>
      </w:r>
      <w:proofErr w:type="spellStart"/>
      <w:r>
        <w:t>unnd</w:t>
      </w:r>
      <w:proofErr w:type="spellEnd"/>
      <w:r>
        <w:t xml:space="preserve"> mein lieber Bruder Michel </w:t>
      </w:r>
      <w:proofErr w:type="spellStart"/>
      <w:r>
        <w:t>Merenberger</w:t>
      </w:r>
      <w:proofErr w:type="spellEnd"/>
      <w:r>
        <w:t xml:space="preserve"> / </w:t>
      </w:r>
      <w:proofErr w:type="spellStart"/>
      <w:r>
        <w:t>woellen</w:t>
      </w:r>
      <w:proofErr w:type="spellEnd"/>
      <w:r>
        <w:t xml:space="preserve"> doch nicht </w:t>
      </w:r>
      <w:proofErr w:type="spellStart"/>
      <w:r>
        <w:t>auff</w:t>
      </w:r>
      <w:proofErr w:type="spellEnd"/>
      <w:r>
        <w:t xml:space="preserve"> </w:t>
      </w:r>
      <w:proofErr w:type="spellStart"/>
      <w:r>
        <w:t>hoeren</w:t>
      </w:r>
      <w:proofErr w:type="spellEnd"/>
      <w:r>
        <w:t xml:space="preserve"> / Gott im </w:t>
      </w:r>
      <w:proofErr w:type="spellStart"/>
      <w:r>
        <w:t>namen</w:t>
      </w:r>
      <w:proofErr w:type="spellEnd"/>
      <w:r>
        <w:t xml:space="preserve"> unsers </w:t>
      </w:r>
      <w:proofErr w:type="spellStart"/>
      <w:r>
        <w:t>heilands</w:t>
      </w:r>
      <w:proofErr w:type="spellEnd"/>
      <w:r>
        <w:t xml:space="preserve"> Jesu Christ </w:t>
      </w:r>
      <w:proofErr w:type="spellStart"/>
      <w:r>
        <w:t>anzuruffen</w:t>
      </w:r>
      <w:proofErr w:type="spellEnd"/>
      <w:r>
        <w:t xml:space="preserve"> / </w:t>
      </w:r>
      <w:proofErr w:type="spellStart"/>
      <w:r>
        <w:t>biß</w:t>
      </w:r>
      <w:proofErr w:type="spellEnd"/>
      <w:r>
        <w:t xml:space="preserve"> das wir sehen / wie Christus zu </w:t>
      </w:r>
      <w:proofErr w:type="spellStart"/>
      <w:r>
        <w:t>Coeln</w:t>
      </w:r>
      <w:proofErr w:type="spellEnd"/>
      <w:r>
        <w:t xml:space="preserve"> </w:t>
      </w:r>
      <w:proofErr w:type="spellStart"/>
      <w:r>
        <w:t>geprediget</w:t>
      </w:r>
      <w:proofErr w:type="spellEnd"/>
      <w:r>
        <w:t xml:space="preserve"> </w:t>
      </w:r>
      <w:proofErr w:type="spellStart"/>
      <w:r>
        <w:t>werd</w:t>
      </w:r>
      <w:proofErr w:type="spellEnd"/>
      <w:r>
        <w:t xml:space="preserve"> / </w:t>
      </w:r>
      <w:proofErr w:type="spellStart"/>
      <w:r>
        <w:t>unnd</w:t>
      </w:r>
      <w:proofErr w:type="spellEnd"/>
      <w:r>
        <w:t xml:space="preserve"> </w:t>
      </w:r>
      <w:proofErr w:type="spellStart"/>
      <w:r>
        <w:t>hoeren</w:t>
      </w:r>
      <w:proofErr w:type="spellEnd"/>
      <w:r>
        <w:t xml:space="preserve"> wie der liebe Simeon / das </w:t>
      </w:r>
      <w:proofErr w:type="spellStart"/>
      <w:r>
        <w:t>Nunc</w:t>
      </w:r>
      <w:proofErr w:type="spellEnd"/>
      <w:r>
        <w:t xml:space="preserve"> </w:t>
      </w:r>
      <w:proofErr w:type="spellStart"/>
      <w:r>
        <w:t>dimittis</w:t>
      </w:r>
      <w:proofErr w:type="spellEnd"/>
      <w:r>
        <w:t xml:space="preserve"> singet / Gott der </w:t>
      </w:r>
      <w:proofErr w:type="spellStart"/>
      <w:r>
        <w:t>vatter</w:t>
      </w:r>
      <w:proofErr w:type="spellEnd"/>
      <w:r>
        <w:t xml:space="preserve"> / </w:t>
      </w:r>
      <w:proofErr w:type="spellStart"/>
      <w:r>
        <w:t>unnd</w:t>
      </w:r>
      <w:proofErr w:type="spellEnd"/>
      <w:r>
        <w:t xml:space="preserve"> Gott der </w:t>
      </w:r>
      <w:proofErr w:type="spellStart"/>
      <w:r>
        <w:t>sun</w:t>
      </w:r>
      <w:proofErr w:type="spellEnd"/>
      <w:r>
        <w:t xml:space="preserve"> / </w:t>
      </w:r>
      <w:proofErr w:type="spellStart"/>
      <w:r>
        <w:t>unnd</w:t>
      </w:r>
      <w:proofErr w:type="spellEnd"/>
      <w:r>
        <w:t xml:space="preserve"> Gott der heilig geist / </w:t>
      </w:r>
      <w:proofErr w:type="spellStart"/>
      <w:r>
        <w:t>seie</w:t>
      </w:r>
      <w:proofErr w:type="spellEnd"/>
      <w:r>
        <w:t xml:space="preserve"> mit uns allen in </w:t>
      </w:r>
      <w:proofErr w:type="spellStart"/>
      <w:r>
        <w:t>ewigkeit</w:t>
      </w:r>
      <w:proofErr w:type="spellEnd"/>
      <w:r>
        <w:t xml:space="preserve"> / Amen. </w:t>
      </w:r>
    </w:p>
    <w:p w14:paraId="248FA102" w14:textId="77777777" w:rsidR="00833A43" w:rsidRDefault="00833A43" w:rsidP="00833A43">
      <w:pPr>
        <w:pStyle w:val="StandardWeb"/>
      </w:pPr>
      <w:r>
        <w:t xml:space="preserve">Weil ich </w:t>
      </w:r>
      <w:proofErr w:type="spellStart"/>
      <w:r>
        <w:t>taeglich</w:t>
      </w:r>
      <w:proofErr w:type="spellEnd"/>
      <w:r>
        <w:t xml:space="preserve"> für alle </w:t>
      </w:r>
      <w:proofErr w:type="spellStart"/>
      <w:r>
        <w:t>predigerunnd</w:t>
      </w:r>
      <w:proofErr w:type="spellEnd"/>
      <w:r>
        <w:t xml:space="preserve"> gemeine Christi bette / </w:t>
      </w:r>
      <w:proofErr w:type="spellStart"/>
      <w:r>
        <w:t>auff</w:t>
      </w:r>
      <w:proofErr w:type="spellEnd"/>
      <w:r>
        <w:t xml:space="preserve"> das sie </w:t>
      </w:r>
      <w:proofErr w:type="spellStart"/>
      <w:r>
        <w:t>Got</w:t>
      </w:r>
      <w:proofErr w:type="spellEnd"/>
      <w:r>
        <w:t xml:space="preserve"> der </w:t>
      </w:r>
      <w:proofErr w:type="spellStart"/>
      <w:r>
        <w:t>allmechtig</w:t>
      </w:r>
      <w:proofErr w:type="spellEnd"/>
      <w:r>
        <w:t xml:space="preserve"> </w:t>
      </w:r>
      <w:proofErr w:type="spellStart"/>
      <w:r>
        <w:t>vatter</w:t>
      </w:r>
      <w:proofErr w:type="spellEnd"/>
      <w:r>
        <w:t xml:space="preserve"> / mit seinem heiligen geist / für allen feinden beschirme / </w:t>
      </w:r>
      <w:proofErr w:type="spellStart"/>
      <w:r>
        <w:t>unnd</w:t>
      </w:r>
      <w:proofErr w:type="spellEnd"/>
      <w:r>
        <w:t xml:space="preserve"> in rechtem glauben erhalte zum ewigen leben. Also will ich auch </w:t>
      </w:r>
      <w:proofErr w:type="spellStart"/>
      <w:r>
        <w:t>yetz</w:t>
      </w:r>
      <w:proofErr w:type="spellEnd"/>
      <w:r>
        <w:t xml:space="preserve"> schreiben / für alle </w:t>
      </w:r>
      <w:proofErr w:type="spellStart"/>
      <w:r>
        <w:t>prediger</w:t>
      </w:r>
      <w:proofErr w:type="spellEnd"/>
      <w:r>
        <w:t xml:space="preserve"> Christi / wider alle die / so das </w:t>
      </w:r>
      <w:proofErr w:type="spellStart"/>
      <w:r>
        <w:t>muehesaelig</w:t>
      </w:r>
      <w:proofErr w:type="spellEnd"/>
      <w:r>
        <w:t xml:space="preserve"> </w:t>
      </w:r>
      <w:proofErr w:type="spellStart"/>
      <w:r>
        <w:t>unnd</w:t>
      </w:r>
      <w:proofErr w:type="spellEnd"/>
      <w:r>
        <w:t xml:space="preserve"> verlassen </w:t>
      </w:r>
      <w:proofErr w:type="spellStart"/>
      <w:r>
        <w:t>predigampt</w:t>
      </w:r>
      <w:proofErr w:type="spellEnd"/>
      <w:r>
        <w:t xml:space="preserve"> / verlachen </w:t>
      </w:r>
      <w:proofErr w:type="spellStart"/>
      <w:r>
        <w:t>unnd</w:t>
      </w:r>
      <w:proofErr w:type="spellEnd"/>
      <w:r>
        <w:t xml:space="preserve"> sagen / die </w:t>
      </w:r>
      <w:proofErr w:type="spellStart"/>
      <w:r>
        <w:t>prediger</w:t>
      </w:r>
      <w:proofErr w:type="spellEnd"/>
      <w:r>
        <w:t xml:space="preserve"> straffen keine </w:t>
      </w:r>
      <w:proofErr w:type="spellStart"/>
      <w:r>
        <w:t>laster</w:t>
      </w:r>
      <w:proofErr w:type="spellEnd"/>
      <w:r>
        <w:t xml:space="preserve"> mit dem </w:t>
      </w:r>
      <w:proofErr w:type="spellStart"/>
      <w:r>
        <w:t>gsatz</w:t>
      </w:r>
      <w:proofErr w:type="spellEnd"/>
      <w:r>
        <w:t xml:space="preserve"> / sondern predigen das Evangelion </w:t>
      </w:r>
      <w:proofErr w:type="spellStart"/>
      <w:r>
        <w:t>zuvil</w:t>
      </w:r>
      <w:proofErr w:type="spellEnd"/>
      <w:r>
        <w:t xml:space="preserve"> / sprechen / man werde alleine durch den glauben an Jesum Christ gerecht und </w:t>
      </w:r>
      <w:proofErr w:type="spellStart"/>
      <w:r>
        <w:t>saelig</w:t>
      </w:r>
      <w:proofErr w:type="spellEnd"/>
      <w:r>
        <w:t xml:space="preserve"> / geben durch solche </w:t>
      </w:r>
      <w:proofErr w:type="spellStart"/>
      <w:r>
        <w:t>gnade</w:t>
      </w:r>
      <w:proofErr w:type="spellEnd"/>
      <w:r>
        <w:t xml:space="preserve"> predig / </w:t>
      </w:r>
      <w:proofErr w:type="spellStart"/>
      <w:r>
        <w:t>ursach</w:t>
      </w:r>
      <w:proofErr w:type="spellEnd"/>
      <w:r>
        <w:t xml:space="preserve"> </w:t>
      </w:r>
      <w:proofErr w:type="spellStart"/>
      <w:r>
        <w:t>jederman</w:t>
      </w:r>
      <w:proofErr w:type="spellEnd"/>
      <w:r>
        <w:t xml:space="preserve"> / ein </w:t>
      </w:r>
      <w:proofErr w:type="spellStart"/>
      <w:r>
        <w:t>gottloß</w:t>
      </w:r>
      <w:proofErr w:type="spellEnd"/>
      <w:r>
        <w:t xml:space="preserve"> und </w:t>
      </w:r>
      <w:proofErr w:type="spellStart"/>
      <w:r>
        <w:t>boeses</w:t>
      </w:r>
      <w:proofErr w:type="spellEnd"/>
      <w:r>
        <w:t xml:space="preserve"> leben </w:t>
      </w:r>
      <w:proofErr w:type="spellStart"/>
      <w:r>
        <w:t>zufueren</w:t>
      </w:r>
      <w:proofErr w:type="spellEnd"/>
      <w:r>
        <w:t xml:space="preserve">. </w:t>
      </w:r>
    </w:p>
    <w:p w14:paraId="3520879E" w14:textId="77777777" w:rsidR="00833A43" w:rsidRDefault="00833A43" w:rsidP="00833A43">
      <w:pPr>
        <w:pStyle w:val="StandardWeb"/>
      </w:pPr>
      <w:r>
        <w:t xml:space="preserve">Zu solcher </w:t>
      </w:r>
      <w:proofErr w:type="spellStart"/>
      <w:r>
        <w:t>verantwurttung</w:t>
      </w:r>
      <w:proofErr w:type="spellEnd"/>
      <w:r>
        <w:t xml:space="preserve"> / </w:t>
      </w:r>
      <w:proofErr w:type="spellStart"/>
      <w:r>
        <w:t>rueffe</w:t>
      </w:r>
      <w:proofErr w:type="spellEnd"/>
      <w:r>
        <w:t xml:space="preserve"> ich an / meinen dreifaltigen / </w:t>
      </w:r>
      <w:proofErr w:type="spellStart"/>
      <w:r>
        <w:t>unnd</w:t>
      </w:r>
      <w:proofErr w:type="spellEnd"/>
      <w:r>
        <w:t xml:space="preserve"> einigen Gott / in welches </w:t>
      </w:r>
      <w:proofErr w:type="spellStart"/>
      <w:r>
        <w:t>namen</w:t>
      </w:r>
      <w:proofErr w:type="spellEnd"/>
      <w:r>
        <w:t xml:space="preserve"> / ich </w:t>
      </w:r>
      <w:proofErr w:type="spellStart"/>
      <w:r>
        <w:t>getaufft</w:t>
      </w:r>
      <w:proofErr w:type="spellEnd"/>
      <w:r>
        <w:t xml:space="preserve"> bin / ein </w:t>
      </w:r>
      <w:proofErr w:type="spellStart"/>
      <w:r>
        <w:t>kind</w:t>
      </w:r>
      <w:proofErr w:type="spellEnd"/>
      <w:r>
        <w:t xml:space="preserve"> Gottes / und will in </w:t>
      </w:r>
      <w:proofErr w:type="spellStart"/>
      <w:r>
        <w:t>Goettlichen</w:t>
      </w:r>
      <w:proofErr w:type="spellEnd"/>
      <w:r>
        <w:t xml:space="preserve"> </w:t>
      </w:r>
      <w:proofErr w:type="spellStart"/>
      <w:r>
        <w:t>sachen</w:t>
      </w:r>
      <w:proofErr w:type="spellEnd"/>
      <w:r>
        <w:t xml:space="preserve"> / keinen verstand haben / noch </w:t>
      </w:r>
      <w:proofErr w:type="spellStart"/>
      <w:r>
        <w:t>vermügen</w:t>
      </w:r>
      <w:proofErr w:type="spellEnd"/>
      <w:r>
        <w:t xml:space="preserve"> etwas zu reden / oder schreiben / das die heilige </w:t>
      </w:r>
      <w:proofErr w:type="spellStart"/>
      <w:r>
        <w:t>dreiheit</w:t>
      </w:r>
      <w:proofErr w:type="spellEnd"/>
      <w:r>
        <w:t xml:space="preserve"> / in mir nicht </w:t>
      </w:r>
      <w:proofErr w:type="spellStart"/>
      <w:r>
        <w:t>wirckt</w:t>
      </w:r>
      <w:proofErr w:type="spellEnd"/>
      <w:r>
        <w:t xml:space="preserve"> / und durch mich nicht redet / oder schreibet / zu nutz </w:t>
      </w:r>
      <w:proofErr w:type="spellStart"/>
      <w:r>
        <w:t>unnd</w:t>
      </w:r>
      <w:proofErr w:type="spellEnd"/>
      <w:r>
        <w:t xml:space="preserve"> </w:t>
      </w:r>
      <w:proofErr w:type="spellStart"/>
      <w:r>
        <w:t>trost</w:t>
      </w:r>
      <w:proofErr w:type="spellEnd"/>
      <w:r>
        <w:t xml:space="preserve"> / der gemeine / seines lieben </w:t>
      </w:r>
      <w:proofErr w:type="spellStart"/>
      <w:r>
        <w:t>sones</w:t>
      </w:r>
      <w:proofErr w:type="spellEnd"/>
      <w:r>
        <w:t xml:space="preserve"> unsers Herrn Jesu / welcher ich ein </w:t>
      </w:r>
      <w:proofErr w:type="spellStart"/>
      <w:r>
        <w:t>glid</w:t>
      </w:r>
      <w:proofErr w:type="spellEnd"/>
      <w:r>
        <w:t xml:space="preserve"> bin. In dreier </w:t>
      </w:r>
      <w:proofErr w:type="spellStart"/>
      <w:r>
        <w:t>zeügen</w:t>
      </w:r>
      <w:proofErr w:type="spellEnd"/>
      <w:r>
        <w:t xml:space="preserve"> </w:t>
      </w:r>
      <w:proofErr w:type="spellStart"/>
      <w:r>
        <w:t>mund</w:t>
      </w:r>
      <w:proofErr w:type="spellEnd"/>
      <w:r>
        <w:t xml:space="preserve"> stehet </w:t>
      </w:r>
      <w:proofErr w:type="spellStart"/>
      <w:r>
        <w:t>dise</w:t>
      </w:r>
      <w:proofErr w:type="spellEnd"/>
      <w:r>
        <w:t xml:space="preserve"> </w:t>
      </w:r>
      <w:proofErr w:type="spellStart"/>
      <w:r>
        <w:t>sache</w:t>
      </w:r>
      <w:proofErr w:type="spellEnd"/>
      <w:r>
        <w:t xml:space="preserve">. </w:t>
      </w:r>
      <w:proofErr w:type="spellStart"/>
      <w:r>
        <w:t>Drumb</w:t>
      </w:r>
      <w:proofErr w:type="spellEnd"/>
      <w:r>
        <w:t xml:space="preserve"> </w:t>
      </w:r>
      <w:proofErr w:type="spellStart"/>
      <w:r>
        <w:t>wolt</w:t>
      </w:r>
      <w:proofErr w:type="spellEnd"/>
      <w:r>
        <w:t xml:space="preserve"> ich auch </w:t>
      </w:r>
      <w:proofErr w:type="spellStart"/>
      <w:r>
        <w:t>dise</w:t>
      </w:r>
      <w:proofErr w:type="spellEnd"/>
      <w:r>
        <w:t xml:space="preserve"> </w:t>
      </w:r>
      <w:proofErr w:type="spellStart"/>
      <w:r>
        <w:t>verantwurttung</w:t>
      </w:r>
      <w:proofErr w:type="spellEnd"/>
      <w:r>
        <w:t xml:space="preserve"> / </w:t>
      </w:r>
      <w:proofErr w:type="spellStart"/>
      <w:r>
        <w:t>auff</w:t>
      </w:r>
      <w:proofErr w:type="spellEnd"/>
      <w:r>
        <w:t xml:space="preserve"> der heiligen </w:t>
      </w:r>
      <w:proofErr w:type="spellStart"/>
      <w:r>
        <w:t>dreiheit</w:t>
      </w:r>
      <w:proofErr w:type="spellEnd"/>
      <w:r>
        <w:t xml:space="preserve"> </w:t>
      </w:r>
      <w:proofErr w:type="spellStart"/>
      <w:r>
        <w:t>grund</w:t>
      </w:r>
      <w:proofErr w:type="spellEnd"/>
      <w:r>
        <w:t xml:space="preserve"> </w:t>
      </w:r>
      <w:proofErr w:type="spellStart"/>
      <w:r>
        <w:t>bauwen</w:t>
      </w:r>
      <w:proofErr w:type="spellEnd"/>
      <w:r>
        <w:t xml:space="preserve"> / </w:t>
      </w:r>
      <w:proofErr w:type="spellStart"/>
      <w:r>
        <w:t>unnd</w:t>
      </w:r>
      <w:proofErr w:type="spellEnd"/>
      <w:r>
        <w:t xml:space="preserve"> </w:t>
      </w:r>
      <w:proofErr w:type="spellStart"/>
      <w:r>
        <w:t>beweysen</w:t>
      </w:r>
      <w:proofErr w:type="spellEnd"/>
      <w:r>
        <w:t xml:space="preserve"> / erstlich mit Gott dem </w:t>
      </w:r>
      <w:proofErr w:type="spellStart"/>
      <w:r>
        <w:t>vatter</w:t>
      </w:r>
      <w:proofErr w:type="spellEnd"/>
      <w:r>
        <w:t xml:space="preserve"> / das wir vom </w:t>
      </w:r>
      <w:proofErr w:type="spellStart"/>
      <w:r>
        <w:t>gesatz</w:t>
      </w:r>
      <w:proofErr w:type="spellEnd"/>
      <w:r>
        <w:t xml:space="preserve"> und Evangelio / </w:t>
      </w:r>
      <w:proofErr w:type="spellStart"/>
      <w:r>
        <w:t>nemlich</w:t>
      </w:r>
      <w:proofErr w:type="spellEnd"/>
      <w:r>
        <w:t xml:space="preserve"> von </w:t>
      </w:r>
      <w:proofErr w:type="spellStart"/>
      <w:r>
        <w:t>buß</w:t>
      </w:r>
      <w:proofErr w:type="spellEnd"/>
      <w:r>
        <w:t xml:space="preserve"> / </w:t>
      </w:r>
      <w:proofErr w:type="spellStart"/>
      <w:r>
        <w:t>unn</w:t>
      </w:r>
      <w:proofErr w:type="spellEnd"/>
      <w:r>
        <w:t xml:space="preserve"> </w:t>
      </w:r>
      <w:proofErr w:type="spellStart"/>
      <w:r>
        <w:t>vergebung</w:t>
      </w:r>
      <w:proofErr w:type="spellEnd"/>
      <w:r>
        <w:t xml:space="preserve"> der </w:t>
      </w:r>
      <w:proofErr w:type="spellStart"/>
      <w:r>
        <w:t>sünden</w:t>
      </w:r>
      <w:proofErr w:type="spellEnd"/>
      <w:r>
        <w:t xml:space="preserve"> / nicht anders predigen / denn Gottes knechte Moses / </w:t>
      </w:r>
      <w:proofErr w:type="spellStart"/>
      <w:r>
        <w:t>unnd</w:t>
      </w:r>
      <w:proofErr w:type="spellEnd"/>
      <w:r>
        <w:t xml:space="preserve"> alle </w:t>
      </w:r>
      <w:proofErr w:type="spellStart"/>
      <w:r>
        <w:t>propheten</w:t>
      </w:r>
      <w:proofErr w:type="spellEnd"/>
      <w:r>
        <w:t xml:space="preserve"> </w:t>
      </w:r>
      <w:proofErr w:type="spellStart"/>
      <w:r>
        <w:t>geprediget</w:t>
      </w:r>
      <w:proofErr w:type="spellEnd"/>
      <w:r>
        <w:t xml:space="preserve"> / darnach mit Gottes </w:t>
      </w:r>
      <w:proofErr w:type="spellStart"/>
      <w:r>
        <w:t>sune</w:t>
      </w:r>
      <w:proofErr w:type="spellEnd"/>
      <w:r>
        <w:t xml:space="preserve"> Jesu Christo / das wir nicht anders / die heiligen </w:t>
      </w:r>
      <w:proofErr w:type="spellStart"/>
      <w:r>
        <w:t>gschrifft</w:t>
      </w:r>
      <w:proofErr w:type="spellEnd"/>
      <w:r>
        <w:t xml:space="preserve"> </w:t>
      </w:r>
      <w:proofErr w:type="spellStart"/>
      <w:r>
        <w:t>außlegen</w:t>
      </w:r>
      <w:proofErr w:type="spellEnd"/>
      <w:r>
        <w:t xml:space="preserve"> / dann er </w:t>
      </w:r>
      <w:proofErr w:type="spellStart"/>
      <w:r>
        <w:t>selbs</w:t>
      </w:r>
      <w:proofErr w:type="spellEnd"/>
      <w:r>
        <w:t xml:space="preserve"> / endlich mit Gott dem heiligen geist / das wir mit der </w:t>
      </w:r>
      <w:proofErr w:type="spellStart"/>
      <w:r>
        <w:t>schrifft</w:t>
      </w:r>
      <w:proofErr w:type="spellEnd"/>
      <w:r>
        <w:t xml:space="preserve"> / eben so straffen alle </w:t>
      </w:r>
      <w:proofErr w:type="spellStart"/>
      <w:r>
        <w:t>sünder</w:t>
      </w:r>
      <w:proofErr w:type="spellEnd"/>
      <w:r>
        <w:t xml:space="preserve"> / </w:t>
      </w:r>
      <w:proofErr w:type="spellStart"/>
      <w:r>
        <w:t>unnd</w:t>
      </w:r>
      <w:proofErr w:type="spellEnd"/>
      <w:r>
        <w:t xml:space="preserve"> mit dem Evangelio </w:t>
      </w:r>
      <w:proofErr w:type="spellStart"/>
      <w:r>
        <w:t>troesten</w:t>
      </w:r>
      <w:proofErr w:type="spellEnd"/>
      <w:r>
        <w:t xml:space="preserve"> / alle </w:t>
      </w:r>
      <w:proofErr w:type="spellStart"/>
      <w:r>
        <w:t>buesser</w:t>
      </w:r>
      <w:proofErr w:type="spellEnd"/>
      <w:r>
        <w:t xml:space="preserve"> / als Paulus / </w:t>
      </w:r>
      <w:proofErr w:type="spellStart"/>
      <w:r>
        <w:t>sampt</w:t>
      </w:r>
      <w:proofErr w:type="spellEnd"/>
      <w:r>
        <w:t xml:space="preserve"> allen </w:t>
      </w:r>
      <w:proofErr w:type="spellStart"/>
      <w:r>
        <w:t>Apostlen</w:t>
      </w:r>
      <w:proofErr w:type="spellEnd"/>
      <w:r>
        <w:t xml:space="preserve"> </w:t>
      </w:r>
      <w:proofErr w:type="spellStart"/>
      <w:r>
        <w:t>gestraffet</w:t>
      </w:r>
      <w:proofErr w:type="spellEnd"/>
      <w:r>
        <w:t xml:space="preserve"> / </w:t>
      </w:r>
      <w:proofErr w:type="spellStart"/>
      <w:r>
        <w:t>unnd</w:t>
      </w:r>
      <w:proofErr w:type="spellEnd"/>
      <w:r>
        <w:t xml:space="preserve"> </w:t>
      </w:r>
      <w:proofErr w:type="spellStart"/>
      <w:r>
        <w:t>getroestet</w:t>
      </w:r>
      <w:proofErr w:type="spellEnd"/>
      <w:r>
        <w:t xml:space="preserve"> haben. Verhoffe so bald man erkennen werde / das nicht alleine die </w:t>
      </w:r>
      <w:proofErr w:type="spellStart"/>
      <w:r>
        <w:t>prediger</w:t>
      </w:r>
      <w:proofErr w:type="spellEnd"/>
      <w:r>
        <w:t xml:space="preserve"> schuldig </w:t>
      </w:r>
      <w:proofErr w:type="spellStart"/>
      <w:r>
        <w:t>seyen</w:t>
      </w:r>
      <w:proofErr w:type="spellEnd"/>
      <w:r>
        <w:t xml:space="preserve"> / </w:t>
      </w:r>
      <w:proofErr w:type="spellStart"/>
      <w:r>
        <w:t>bey</w:t>
      </w:r>
      <w:proofErr w:type="spellEnd"/>
      <w:r>
        <w:t xml:space="preserve"> </w:t>
      </w:r>
      <w:proofErr w:type="spellStart"/>
      <w:r>
        <w:t>irer</w:t>
      </w:r>
      <w:proofErr w:type="spellEnd"/>
      <w:r>
        <w:t xml:space="preserve"> </w:t>
      </w:r>
      <w:proofErr w:type="spellStart"/>
      <w:r>
        <w:t>saeligkeit</w:t>
      </w:r>
      <w:proofErr w:type="spellEnd"/>
      <w:r>
        <w:t xml:space="preserve"> / in der gemeine Gottes / nach der heiligen </w:t>
      </w:r>
      <w:proofErr w:type="spellStart"/>
      <w:r>
        <w:t>dreiheit</w:t>
      </w:r>
      <w:proofErr w:type="spellEnd"/>
      <w:r>
        <w:t xml:space="preserve"> </w:t>
      </w:r>
      <w:proofErr w:type="spellStart"/>
      <w:r>
        <w:t>weyse</w:t>
      </w:r>
      <w:proofErr w:type="spellEnd"/>
      <w:r>
        <w:t xml:space="preserve"> / zu straffen </w:t>
      </w:r>
      <w:proofErr w:type="spellStart"/>
      <w:r>
        <w:t>unnd</w:t>
      </w:r>
      <w:proofErr w:type="spellEnd"/>
      <w:r>
        <w:t xml:space="preserve"> </w:t>
      </w:r>
      <w:proofErr w:type="spellStart"/>
      <w:r>
        <w:t>troesten</w:t>
      </w:r>
      <w:proofErr w:type="spellEnd"/>
      <w:r>
        <w:t xml:space="preserve"> / sondern auch / das weltlich Oberkeit schuldig </w:t>
      </w:r>
      <w:proofErr w:type="spellStart"/>
      <w:r>
        <w:t>seye</w:t>
      </w:r>
      <w:proofErr w:type="spellEnd"/>
      <w:r>
        <w:t xml:space="preserve"> / </w:t>
      </w:r>
      <w:proofErr w:type="spellStart"/>
      <w:r>
        <w:t>bey</w:t>
      </w:r>
      <w:proofErr w:type="spellEnd"/>
      <w:r>
        <w:t xml:space="preserve"> </w:t>
      </w:r>
      <w:proofErr w:type="spellStart"/>
      <w:r>
        <w:t>irer</w:t>
      </w:r>
      <w:proofErr w:type="spellEnd"/>
      <w:r>
        <w:t xml:space="preserve"> </w:t>
      </w:r>
      <w:proofErr w:type="spellStart"/>
      <w:r>
        <w:t>saeligkeit</w:t>
      </w:r>
      <w:proofErr w:type="spellEnd"/>
      <w:r>
        <w:t xml:space="preserve"> / </w:t>
      </w:r>
      <w:proofErr w:type="spellStart"/>
      <w:r>
        <w:t>Evanagelische</w:t>
      </w:r>
      <w:proofErr w:type="spellEnd"/>
      <w:r>
        <w:t xml:space="preserve"> </w:t>
      </w:r>
      <w:proofErr w:type="spellStart"/>
      <w:r>
        <w:t>prediger</w:t>
      </w:r>
      <w:proofErr w:type="spellEnd"/>
      <w:r>
        <w:t xml:space="preserve"> </w:t>
      </w:r>
      <w:proofErr w:type="spellStart"/>
      <w:r>
        <w:t>zubeschirmen</w:t>
      </w:r>
      <w:proofErr w:type="spellEnd"/>
      <w:r>
        <w:t xml:space="preserve"> / und die </w:t>
      </w:r>
      <w:proofErr w:type="spellStart"/>
      <w:r>
        <w:t>zuverfolgen</w:t>
      </w:r>
      <w:proofErr w:type="spellEnd"/>
      <w:r>
        <w:t xml:space="preserve"> / so </w:t>
      </w:r>
      <w:proofErr w:type="spellStart"/>
      <w:r>
        <w:t>rechtgschaffene</w:t>
      </w:r>
      <w:proofErr w:type="spellEnd"/>
      <w:r>
        <w:t xml:space="preserve"> </w:t>
      </w:r>
      <w:proofErr w:type="spellStart"/>
      <w:r>
        <w:t>prediger</w:t>
      </w:r>
      <w:proofErr w:type="spellEnd"/>
      <w:r>
        <w:t xml:space="preserve"> </w:t>
      </w:r>
      <w:proofErr w:type="spellStart"/>
      <w:r>
        <w:t>lestern</w:t>
      </w:r>
      <w:proofErr w:type="spellEnd"/>
      <w:r>
        <w:t xml:space="preserve"> / </w:t>
      </w:r>
      <w:proofErr w:type="spellStart"/>
      <w:r>
        <w:t>unnd</w:t>
      </w:r>
      <w:proofErr w:type="spellEnd"/>
      <w:r>
        <w:t xml:space="preserve"> verklagen / man werde den </w:t>
      </w:r>
      <w:proofErr w:type="spellStart"/>
      <w:r>
        <w:t>ungelerten</w:t>
      </w:r>
      <w:proofErr w:type="spellEnd"/>
      <w:r>
        <w:t xml:space="preserve"> / in Gottes </w:t>
      </w:r>
      <w:proofErr w:type="spellStart"/>
      <w:r>
        <w:t>sachen</w:t>
      </w:r>
      <w:proofErr w:type="spellEnd"/>
      <w:r>
        <w:t xml:space="preserve"> / und neidischen </w:t>
      </w:r>
      <w:proofErr w:type="spellStart"/>
      <w:r>
        <w:t>verklegern</w:t>
      </w:r>
      <w:proofErr w:type="spellEnd"/>
      <w:r>
        <w:t xml:space="preserve"> / der Evangelischen </w:t>
      </w:r>
      <w:proofErr w:type="spellStart"/>
      <w:r>
        <w:t>prediger</w:t>
      </w:r>
      <w:proofErr w:type="spellEnd"/>
      <w:r>
        <w:t xml:space="preserve"> / nicht </w:t>
      </w:r>
      <w:proofErr w:type="spellStart"/>
      <w:r>
        <w:t>vil</w:t>
      </w:r>
      <w:proofErr w:type="spellEnd"/>
      <w:r>
        <w:t xml:space="preserve"> </w:t>
      </w:r>
      <w:proofErr w:type="spellStart"/>
      <w:r>
        <w:t>gnediger</w:t>
      </w:r>
      <w:proofErr w:type="spellEnd"/>
      <w:r>
        <w:t xml:space="preserve"> werden / dann der </w:t>
      </w:r>
      <w:proofErr w:type="spellStart"/>
      <w:r>
        <w:t>Künig</w:t>
      </w:r>
      <w:proofErr w:type="spellEnd"/>
      <w:r>
        <w:t xml:space="preserve"> </w:t>
      </w:r>
      <w:proofErr w:type="spellStart"/>
      <w:r>
        <w:t>Nebucadnetzer</w:t>
      </w:r>
      <w:proofErr w:type="spellEnd"/>
      <w:r>
        <w:t xml:space="preserve"> / den </w:t>
      </w:r>
      <w:proofErr w:type="spellStart"/>
      <w:r>
        <w:t>verklegern</w:t>
      </w:r>
      <w:proofErr w:type="spellEnd"/>
      <w:r>
        <w:t xml:space="preserve"> / </w:t>
      </w:r>
      <w:proofErr w:type="spellStart"/>
      <w:r>
        <w:t>Sedrach</w:t>
      </w:r>
      <w:proofErr w:type="spellEnd"/>
      <w:r>
        <w:t xml:space="preserve"> / </w:t>
      </w:r>
      <w:proofErr w:type="spellStart"/>
      <w:r>
        <w:t>Mesach</w:t>
      </w:r>
      <w:proofErr w:type="spellEnd"/>
      <w:r>
        <w:t xml:space="preserve"> / Abednego / und </w:t>
      </w:r>
      <w:proofErr w:type="spellStart"/>
      <w:r>
        <w:t>Künig</w:t>
      </w:r>
      <w:proofErr w:type="spellEnd"/>
      <w:r>
        <w:t xml:space="preserve"> Darios / S. Daniels </w:t>
      </w:r>
      <w:proofErr w:type="spellStart"/>
      <w:r>
        <w:t>verrhetern</w:t>
      </w:r>
      <w:proofErr w:type="spellEnd"/>
      <w:r>
        <w:t xml:space="preserve"> / waren. Es ist </w:t>
      </w:r>
      <w:proofErr w:type="spellStart"/>
      <w:r>
        <w:t>billich</w:t>
      </w:r>
      <w:proofErr w:type="spellEnd"/>
      <w:r>
        <w:t xml:space="preserve"> und recht / für Gott </w:t>
      </w:r>
      <w:proofErr w:type="spellStart"/>
      <w:r>
        <w:t>unnd</w:t>
      </w:r>
      <w:proofErr w:type="spellEnd"/>
      <w:r>
        <w:t xml:space="preserve"> aller </w:t>
      </w:r>
      <w:proofErr w:type="spellStart"/>
      <w:r>
        <w:t>welt</w:t>
      </w:r>
      <w:proofErr w:type="spellEnd"/>
      <w:r>
        <w:t xml:space="preserve"> / das man einem falschen </w:t>
      </w:r>
      <w:proofErr w:type="spellStart"/>
      <w:r>
        <w:t>zeügen</w:t>
      </w:r>
      <w:proofErr w:type="spellEnd"/>
      <w:r>
        <w:t xml:space="preserve"> </w:t>
      </w:r>
      <w:proofErr w:type="spellStart"/>
      <w:r>
        <w:t>thüe</w:t>
      </w:r>
      <w:proofErr w:type="spellEnd"/>
      <w:r>
        <w:t xml:space="preserve"> / wie er seinem </w:t>
      </w:r>
      <w:proofErr w:type="spellStart"/>
      <w:r>
        <w:t>nechsten</w:t>
      </w:r>
      <w:proofErr w:type="spellEnd"/>
      <w:r>
        <w:t xml:space="preserve"> thun </w:t>
      </w:r>
      <w:proofErr w:type="spellStart"/>
      <w:r>
        <w:t>wolt</w:t>
      </w:r>
      <w:proofErr w:type="spellEnd"/>
      <w:r>
        <w:t xml:space="preserve">. </w:t>
      </w:r>
    </w:p>
    <w:p w14:paraId="3BFF9396" w14:textId="77777777" w:rsidR="00833A43" w:rsidRDefault="00833A43" w:rsidP="00833A43">
      <w:pPr>
        <w:pStyle w:val="StandardWeb"/>
      </w:pPr>
      <w:proofErr w:type="spellStart"/>
      <w:r>
        <w:t>Ehedann</w:t>
      </w:r>
      <w:proofErr w:type="spellEnd"/>
      <w:r>
        <w:t xml:space="preserve"> wir aber / zur </w:t>
      </w:r>
      <w:proofErr w:type="spellStart"/>
      <w:r>
        <w:t>verantwurtung</w:t>
      </w:r>
      <w:proofErr w:type="spellEnd"/>
      <w:r>
        <w:t xml:space="preserve"> </w:t>
      </w:r>
      <w:proofErr w:type="spellStart"/>
      <w:r>
        <w:t>greiffen</w:t>
      </w:r>
      <w:proofErr w:type="spellEnd"/>
      <w:r>
        <w:t xml:space="preserve"> </w:t>
      </w:r>
      <w:proofErr w:type="spellStart"/>
      <w:r>
        <w:t>unnd</w:t>
      </w:r>
      <w:proofErr w:type="spellEnd"/>
      <w:r>
        <w:t xml:space="preserve"> anzeigen / das ein jeglicher </w:t>
      </w:r>
      <w:proofErr w:type="spellStart"/>
      <w:r>
        <w:t>prediger</w:t>
      </w:r>
      <w:proofErr w:type="spellEnd"/>
      <w:r>
        <w:t xml:space="preserve"> / schuldig </w:t>
      </w:r>
      <w:proofErr w:type="spellStart"/>
      <w:r>
        <w:t>seye</w:t>
      </w:r>
      <w:proofErr w:type="spellEnd"/>
      <w:r>
        <w:t xml:space="preserve"> / </w:t>
      </w:r>
      <w:proofErr w:type="spellStart"/>
      <w:r>
        <w:t>bey</w:t>
      </w:r>
      <w:proofErr w:type="spellEnd"/>
      <w:r>
        <w:t xml:space="preserve"> seiner </w:t>
      </w:r>
      <w:proofErr w:type="spellStart"/>
      <w:r>
        <w:t>saeligkeit</w:t>
      </w:r>
      <w:proofErr w:type="spellEnd"/>
      <w:r>
        <w:t xml:space="preserve"> / nach der heiligen </w:t>
      </w:r>
      <w:proofErr w:type="spellStart"/>
      <w:r>
        <w:t>dreiheit</w:t>
      </w:r>
      <w:proofErr w:type="spellEnd"/>
      <w:r>
        <w:t xml:space="preserve"> </w:t>
      </w:r>
      <w:proofErr w:type="spellStart"/>
      <w:r>
        <w:t>weyse</w:t>
      </w:r>
      <w:proofErr w:type="spellEnd"/>
      <w:r>
        <w:t xml:space="preserve"> / erstlich / mit dem </w:t>
      </w:r>
      <w:proofErr w:type="spellStart"/>
      <w:r>
        <w:t>gesatz</w:t>
      </w:r>
      <w:proofErr w:type="spellEnd"/>
      <w:r>
        <w:t xml:space="preserve"> </w:t>
      </w:r>
      <w:proofErr w:type="spellStart"/>
      <w:r>
        <w:t>Moisi</w:t>
      </w:r>
      <w:proofErr w:type="spellEnd"/>
      <w:r>
        <w:t xml:space="preserve"> </w:t>
      </w:r>
      <w:proofErr w:type="spellStart"/>
      <w:r>
        <w:t>zustraffen</w:t>
      </w:r>
      <w:proofErr w:type="spellEnd"/>
      <w:r>
        <w:t xml:space="preserve"> / darnach mit dem Evangelio Christi </w:t>
      </w:r>
      <w:proofErr w:type="spellStart"/>
      <w:r>
        <w:t>zutroesten</w:t>
      </w:r>
      <w:proofErr w:type="spellEnd"/>
      <w:r>
        <w:t xml:space="preserve"> / will ich </w:t>
      </w:r>
      <w:proofErr w:type="spellStart"/>
      <w:r>
        <w:t>kurtzlich</w:t>
      </w:r>
      <w:proofErr w:type="spellEnd"/>
      <w:r>
        <w:t xml:space="preserve"> anzeigen / was straffen </w:t>
      </w:r>
      <w:proofErr w:type="spellStart"/>
      <w:r>
        <w:t>unnd</w:t>
      </w:r>
      <w:proofErr w:type="spellEnd"/>
      <w:r>
        <w:t xml:space="preserve"> </w:t>
      </w:r>
      <w:proofErr w:type="spellStart"/>
      <w:r>
        <w:t>troesten</w:t>
      </w:r>
      <w:proofErr w:type="spellEnd"/>
      <w:r>
        <w:t xml:space="preserve"> </w:t>
      </w:r>
      <w:proofErr w:type="spellStart"/>
      <w:r>
        <w:t>heisse</w:t>
      </w:r>
      <w:proofErr w:type="spellEnd"/>
      <w:r>
        <w:t xml:space="preserve">. </w:t>
      </w:r>
    </w:p>
    <w:p w14:paraId="56CDBD81" w14:textId="77777777" w:rsidR="00833A43" w:rsidRDefault="00833A43" w:rsidP="00833A43">
      <w:pPr>
        <w:pStyle w:val="StandardWeb"/>
      </w:pPr>
      <w:r>
        <w:t xml:space="preserve">Straffen heißt mit Gottes </w:t>
      </w:r>
      <w:proofErr w:type="spellStart"/>
      <w:r>
        <w:t>gessatz</w:t>
      </w:r>
      <w:proofErr w:type="spellEnd"/>
      <w:r>
        <w:t xml:space="preserve"> / im </w:t>
      </w:r>
      <w:proofErr w:type="spellStart"/>
      <w:r>
        <w:t>hertzen</w:t>
      </w:r>
      <w:proofErr w:type="spellEnd"/>
      <w:r>
        <w:t xml:space="preserve"> geschrieben / und in </w:t>
      </w:r>
      <w:proofErr w:type="spellStart"/>
      <w:r>
        <w:t>zehen</w:t>
      </w:r>
      <w:proofErr w:type="spellEnd"/>
      <w:r>
        <w:t xml:space="preserve"> </w:t>
      </w:r>
      <w:proofErr w:type="spellStart"/>
      <w:r>
        <w:t>gebotten</w:t>
      </w:r>
      <w:proofErr w:type="spellEnd"/>
      <w:r>
        <w:t xml:space="preserve"> </w:t>
      </w:r>
      <w:proofErr w:type="spellStart"/>
      <w:r>
        <w:t>außgeleget</w:t>
      </w:r>
      <w:proofErr w:type="spellEnd"/>
      <w:r>
        <w:t xml:space="preserve"> / aller </w:t>
      </w:r>
      <w:proofErr w:type="spellStart"/>
      <w:r>
        <w:t>menschen</w:t>
      </w:r>
      <w:proofErr w:type="spellEnd"/>
      <w:r>
        <w:t xml:space="preserve"> / so Gottes </w:t>
      </w:r>
      <w:proofErr w:type="spellStart"/>
      <w:r>
        <w:t>wortt</w:t>
      </w:r>
      <w:proofErr w:type="spellEnd"/>
      <w:r>
        <w:t xml:space="preserve"> und geist nicht haben / </w:t>
      </w:r>
      <w:proofErr w:type="spellStart"/>
      <w:r>
        <w:t>gedancken</w:t>
      </w:r>
      <w:proofErr w:type="spellEnd"/>
      <w:r>
        <w:t xml:space="preserve"> / </w:t>
      </w:r>
      <w:proofErr w:type="spellStart"/>
      <w:r>
        <w:t>wort</w:t>
      </w:r>
      <w:proofErr w:type="spellEnd"/>
      <w:r>
        <w:t xml:space="preserve"> / </w:t>
      </w:r>
      <w:proofErr w:type="spellStart"/>
      <w:r>
        <w:t>werck</w:t>
      </w:r>
      <w:proofErr w:type="spellEnd"/>
      <w:r>
        <w:t xml:space="preserve"> / urteilen / </w:t>
      </w:r>
      <w:proofErr w:type="spellStart"/>
      <w:r>
        <w:t>unnd</w:t>
      </w:r>
      <w:proofErr w:type="spellEnd"/>
      <w:r>
        <w:t xml:space="preserve"> verdammen / </w:t>
      </w:r>
      <w:proofErr w:type="spellStart"/>
      <w:r>
        <w:t>beyde</w:t>
      </w:r>
      <w:proofErr w:type="spellEnd"/>
      <w:r>
        <w:t xml:space="preserve"> </w:t>
      </w:r>
      <w:proofErr w:type="spellStart"/>
      <w:r>
        <w:t>zuplagen</w:t>
      </w:r>
      <w:proofErr w:type="spellEnd"/>
      <w:r>
        <w:t xml:space="preserve"> / </w:t>
      </w:r>
      <w:proofErr w:type="spellStart"/>
      <w:r>
        <w:t>dises</w:t>
      </w:r>
      <w:proofErr w:type="spellEnd"/>
      <w:r>
        <w:t xml:space="preserve"> und </w:t>
      </w:r>
      <w:proofErr w:type="spellStart"/>
      <w:r>
        <w:t>jhenes</w:t>
      </w:r>
      <w:proofErr w:type="spellEnd"/>
      <w:r>
        <w:t xml:space="preserve"> </w:t>
      </w:r>
      <w:proofErr w:type="spellStart"/>
      <w:r>
        <w:t>lebens</w:t>
      </w:r>
      <w:proofErr w:type="spellEnd"/>
      <w:r>
        <w:t xml:space="preserve"> / </w:t>
      </w:r>
      <w:proofErr w:type="spellStart"/>
      <w:r>
        <w:t>auff</w:t>
      </w:r>
      <w:proofErr w:type="spellEnd"/>
      <w:r>
        <w:t xml:space="preserve"> das man durch solche </w:t>
      </w:r>
      <w:proofErr w:type="spellStart"/>
      <w:r>
        <w:t>gesatz</w:t>
      </w:r>
      <w:proofErr w:type="spellEnd"/>
      <w:r>
        <w:t xml:space="preserve"> / predigt und </w:t>
      </w:r>
      <w:proofErr w:type="spellStart"/>
      <w:r>
        <w:t>busse</w:t>
      </w:r>
      <w:proofErr w:type="spellEnd"/>
      <w:r>
        <w:t xml:space="preserve"> / nicht alleine zeitlichen plagen / in Gottes </w:t>
      </w:r>
      <w:proofErr w:type="spellStart"/>
      <w:r>
        <w:t>drew</w:t>
      </w:r>
      <w:proofErr w:type="spellEnd"/>
      <w:r>
        <w:t xml:space="preserve"> worten </w:t>
      </w:r>
      <w:proofErr w:type="spellStart"/>
      <w:r>
        <w:t>außgetruckt</w:t>
      </w:r>
      <w:proofErr w:type="spellEnd"/>
      <w:r>
        <w:t xml:space="preserve"> / sondern auch durch den </w:t>
      </w:r>
      <w:proofErr w:type="spellStart"/>
      <w:r>
        <w:t>unglauben</w:t>
      </w:r>
      <w:proofErr w:type="spellEnd"/>
      <w:r>
        <w:t xml:space="preserve"> / an Gottes und Christi </w:t>
      </w:r>
      <w:proofErr w:type="spellStart"/>
      <w:r>
        <w:t>verheissunge</w:t>
      </w:r>
      <w:proofErr w:type="spellEnd"/>
      <w:r>
        <w:t xml:space="preserve"> / dem ewigen </w:t>
      </w:r>
      <w:proofErr w:type="spellStart"/>
      <w:r>
        <w:t>feüwr</w:t>
      </w:r>
      <w:proofErr w:type="spellEnd"/>
      <w:r>
        <w:t xml:space="preserve"> </w:t>
      </w:r>
      <w:proofErr w:type="spellStart"/>
      <w:r>
        <w:t>entlauffe</w:t>
      </w:r>
      <w:proofErr w:type="spellEnd"/>
      <w:r>
        <w:t xml:space="preserve">. Exempel / des </w:t>
      </w:r>
      <w:proofErr w:type="spellStart"/>
      <w:r>
        <w:t>zorn</w:t>
      </w:r>
      <w:proofErr w:type="spellEnd"/>
      <w:r>
        <w:t xml:space="preserve"> Gottes / in der </w:t>
      </w:r>
      <w:proofErr w:type="spellStart"/>
      <w:r>
        <w:t>gesatzpredig</w:t>
      </w:r>
      <w:proofErr w:type="spellEnd"/>
      <w:r>
        <w:t xml:space="preserve"> brauchen / dienet </w:t>
      </w:r>
      <w:proofErr w:type="spellStart"/>
      <w:r>
        <w:t>see</w:t>
      </w:r>
      <w:proofErr w:type="spellEnd"/>
      <w:r>
        <w:t xml:space="preserve"> </w:t>
      </w:r>
      <w:proofErr w:type="spellStart"/>
      <w:r>
        <w:t>wol</w:t>
      </w:r>
      <w:proofErr w:type="spellEnd"/>
      <w:r>
        <w:t xml:space="preserve"> / die </w:t>
      </w:r>
      <w:proofErr w:type="spellStart"/>
      <w:r>
        <w:t>leütte</w:t>
      </w:r>
      <w:proofErr w:type="spellEnd"/>
      <w:r>
        <w:t xml:space="preserve"> vom </w:t>
      </w:r>
      <w:proofErr w:type="spellStart"/>
      <w:r>
        <w:t>boesen</w:t>
      </w:r>
      <w:proofErr w:type="spellEnd"/>
      <w:r>
        <w:t xml:space="preserve"> abzuschrecken / </w:t>
      </w:r>
      <w:proofErr w:type="spellStart"/>
      <w:r>
        <w:t>unn</w:t>
      </w:r>
      <w:proofErr w:type="spellEnd"/>
      <w:r>
        <w:t xml:space="preserve"> zum </w:t>
      </w:r>
      <w:proofErr w:type="spellStart"/>
      <w:r>
        <w:t>gutten</w:t>
      </w:r>
      <w:proofErr w:type="spellEnd"/>
      <w:r>
        <w:t xml:space="preserve"> bewegen. </w:t>
      </w:r>
    </w:p>
    <w:p w14:paraId="2DEBD9CD" w14:textId="77777777" w:rsidR="00833A43" w:rsidRDefault="00833A43" w:rsidP="00833A43">
      <w:pPr>
        <w:pStyle w:val="StandardWeb"/>
      </w:pPr>
      <w:proofErr w:type="spellStart"/>
      <w:r>
        <w:t>Troesten</w:t>
      </w:r>
      <w:proofErr w:type="spellEnd"/>
      <w:r>
        <w:t xml:space="preserve"> aber heißt / allen denen so von </w:t>
      </w:r>
      <w:proofErr w:type="spellStart"/>
      <w:r>
        <w:t>tichten</w:t>
      </w:r>
      <w:proofErr w:type="spellEnd"/>
      <w:r>
        <w:t xml:space="preserve"> </w:t>
      </w:r>
      <w:proofErr w:type="spellStart"/>
      <w:r>
        <w:t>unnd</w:t>
      </w:r>
      <w:proofErr w:type="spellEnd"/>
      <w:r>
        <w:t xml:space="preserve"> thun / wider die </w:t>
      </w:r>
      <w:proofErr w:type="spellStart"/>
      <w:r>
        <w:t>zehen</w:t>
      </w:r>
      <w:proofErr w:type="spellEnd"/>
      <w:r>
        <w:t xml:space="preserve"> </w:t>
      </w:r>
      <w:proofErr w:type="spellStart"/>
      <w:r>
        <w:t>gebotte</w:t>
      </w:r>
      <w:proofErr w:type="spellEnd"/>
      <w:r>
        <w:t xml:space="preserve"> / lassen </w:t>
      </w:r>
      <w:proofErr w:type="spellStart"/>
      <w:r>
        <w:t>unn</w:t>
      </w:r>
      <w:proofErr w:type="spellEnd"/>
      <w:r>
        <w:t xml:space="preserve"> Gott </w:t>
      </w:r>
      <w:proofErr w:type="spellStart"/>
      <w:r>
        <w:t>fuerchten</w:t>
      </w:r>
      <w:proofErr w:type="spellEnd"/>
      <w:r>
        <w:t xml:space="preserve"> / nicht alleine / in </w:t>
      </w:r>
      <w:proofErr w:type="spellStart"/>
      <w:r>
        <w:t>disem</w:t>
      </w:r>
      <w:proofErr w:type="spellEnd"/>
      <w:r>
        <w:t xml:space="preserve"> </w:t>
      </w:r>
      <w:proofErr w:type="spellStart"/>
      <w:r>
        <w:t>jamertal</w:t>
      </w:r>
      <w:proofErr w:type="spellEnd"/>
      <w:r>
        <w:t xml:space="preserve"> / ein </w:t>
      </w:r>
      <w:proofErr w:type="spellStart"/>
      <w:r>
        <w:t>guttes</w:t>
      </w:r>
      <w:proofErr w:type="spellEnd"/>
      <w:r>
        <w:t xml:space="preserve"> gewissen / sondern auch nach </w:t>
      </w:r>
      <w:proofErr w:type="spellStart"/>
      <w:r>
        <w:t>disem</w:t>
      </w:r>
      <w:proofErr w:type="spellEnd"/>
      <w:r>
        <w:t xml:space="preserve"> </w:t>
      </w:r>
      <w:proofErr w:type="spellStart"/>
      <w:r>
        <w:t>tod</w:t>
      </w:r>
      <w:proofErr w:type="spellEnd"/>
      <w:r>
        <w:t xml:space="preserve"> / ein ewiges leben / bei Gott im </w:t>
      </w:r>
      <w:proofErr w:type="spellStart"/>
      <w:r>
        <w:t>himmel</w:t>
      </w:r>
      <w:proofErr w:type="spellEnd"/>
      <w:r>
        <w:t xml:space="preserve"> / </w:t>
      </w:r>
      <w:proofErr w:type="spellStart"/>
      <w:r>
        <w:t>verheissen</w:t>
      </w:r>
      <w:proofErr w:type="spellEnd"/>
      <w:r>
        <w:t xml:space="preserve"> / durch den </w:t>
      </w:r>
      <w:proofErr w:type="spellStart"/>
      <w:r>
        <w:t>blossen</w:t>
      </w:r>
      <w:proofErr w:type="spellEnd"/>
      <w:r>
        <w:t xml:space="preserve"> glauben / an Gottes </w:t>
      </w:r>
      <w:proofErr w:type="spellStart"/>
      <w:r>
        <w:t>unn</w:t>
      </w:r>
      <w:proofErr w:type="spellEnd"/>
      <w:r>
        <w:t xml:space="preserve"> Christi </w:t>
      </w:r>
      <w:proofErr w:type="spellStart"/>
      <w:r>
        <w:t>zusagunge</w:t>
      </w:r>
      <w:proofErr w:type="spellEnd"/>
      <w:r>
        <w:t xml:space="preserve">. Exempel / der </w:t>
      </w:r>
      <w:proofErr w:type="spellStart"/>
      <w:r>
        <w:t>gnaden</w:t>
      </w:r>
      <w:proofErr w:type="spellEnd"/>
      <w:r>
        <w:t xml:space="preserve"> Gottes bewegen / </w:t>
      </w:r>
      <w:proofErr w:type="spellStart"/>
      <w:r>
        <w:t>überauß</w:t>
      </w:r>
      <w:proofErr w:type="spellEnd"/>
      <w:r>
        <w:t xml:space="preserve"> </w:t>
      </w:r>
      <w:proofErr w:type="spellStart"/>
      <w:r>
        <w:t>seer</w:t>
      </w:r>
      <w:proofErr w:type="spellEnd"/>
      <w:r>
        <w:t xml:space="preserve"> zum glauben / durch welchen der gerecht lebet. </w:t>
      </w:r>
    </w:p>
    <w:p w14:paraId="4C0F6271" w14:textId="77777777" w:rsidR="00833A43" w:rsidRDefault="00833A43" w:rsidP="00833A43">
      <w:pPr>
        <w:pStyle w:val="StandardWeb"/>
      </w:pPr>
      <w:proofErr w:type="spellStart"/>
      <w:r>
        <w:t>Drumb</w:t>
      </w:r>
      <w:proofErr w:type="spellEnd"/>
      <w:r>
        <w:t xml:space="preserve"> wie der </w:t>
      </w:r>
      <w:proofErr w:type="spellStart"/>
      <w:r>
        <w:t>prediger</w:t>
      </w:r>
      <w:proofErr w:type="spellEnd"/>
      <w:r>
        <w:t xml:space="preserve"> / recht und </w:t>
      </w:r>
      <w:proofErr w:type="spellStart"/>
      <w:r>
        <w:t>wol</w:t>
      </w:r>
      <w:proofErr w:type="spellEnd"/>
      <w:r>
        <w:t xml:space="preserve"> straffet / der das natürlich </w:t>
      </w:r>
      <w:proofErr w:type="spellStart"/>
      <w:r>
        <w:t>gesatz</w:t>
      </w:r>
      <w:proofErr w:type="spellEnd"/>
      <w:r>
        <w:t xml:space="preserve"> / im </w:t>
      </w:r>
      <w:proofErr w:type="spellStart"/>
      <w:r>
        <w:t>hertzen</w:t>
      </w:r>
      <w:proofErr w:type="spellEnd"/>
      <w:r>
        <w:t xml:space="preserve"> geschrieben / </w:t>
      </w:r>
      <w:proofErr w:type="spellStart"/>
      <w:r>
        <w:t>unnd</w:t>
      </w:r>
      <w:proofErr w:type="spellEnd"/>
      <w:r>
        <w:t xml:space="preserve"> die </w:t>
      </w:r>
      <w:proofErr w:type="spellStart"/>
      <w:r>
        <w:t>zehen</w:t>
      </w:r>
      <w:proofErr w:type="spellEnd"/>
      <w:r>
        <w:t xml:space="preserve"> </w:t>
      </w:r>
      <w:proofErr w:type="spellStart"/>
      <w:r>
        <w:t>wortt</w:t>
      </w:r>
      <w:proofErr w:type="spellEnd"/>
      <w:r>
        <w:t xml:space="preserve"> Gottes so </w:t>
      </w:r>
      <w:proofErr w:type="spellStart"/>
      <w:r>
        <w:t>außleget</w:t>
      </w:r>
      <w:proofErr w:type="spellEnd"/>
      <w:r>
        <w:t xml:space="preserve"> / das er mit </w:t>
      </w:r>
      <w:proofErr w:type="spellStart"/>
      <w:r>
        <w:t>Goettlichen</w:t>
      </w:r>
      <w:proofErr w:type="spellEnd"/>
      <w:r>
        <w:t xml:space="preserve"> </w:t>
      </w:r>
      <w:proofErr w:type="spellStart"/>
      <w:r>
        <w:t>drew</w:t>
      </w:r>
      <w:proofErr w:type="spellEnd"/>
      <w:r>
        <w:t xml:space="preserve"> </w:t>
      </w:r>
      <w:proofErr w:type="spellStart"/>
      <w:r>
        <w:t>wortten</w:t>
      </w:r>
      <w:proofErr w:type="spellEnd"/>
      <w:r>
        <w:t xml:space="preserve"> / </w:t>
      </w:r>
      <w:proofErr w:type="spellStart"/>
      <w:r>
        <w:t>unnd</w:t>
      </w:r>
      <w:proofErr w:type="spellEnd"/>
      <w:r>
        <w:t xml:space="preserve"> </w:t>
      </w:r>
      <w:proofErr w:type="spellStart"/>
      <w:r>
        <w:t>exempel</w:t>
      </w:r>
      <w:proofErr w:type="spellEnd"/>
      <w:r>
        <w:t xml:space="preserve"> / des </w:t>
      </w:r>
      <w:proofErr w:type="spellStart"/>
      <w:r>
        <w:t>zorns</w:t>
      </w:r>
      <w:proofErr w:type="spellEnd"/>
      <w:r>
        <w:t xml:space="preserve"> </w:t>
      </w:r>
      <w:proofErr w:type="spellStart"/>
      <w:r>
        <w:t>beweyset</w:t>
      </w:r>
      <w:proofErr w:type="spellEnd"/>
      <w:r>
        <w:t xml:space="preserve"> / das die unbußfertigen nicht alleine / von Gottes </w:t>
      </w:r>
      <w:proofErr w:type="spellStart"/>
      <w:r>
        <w:t>rach</w:t>
      </w:r>
      <w:proofErr w:type="spellEnd"/>
      <w:r>
        <w:t xml:space="preserve"> / alles </w:t>
      </w:r>
      <w:proofErr w:type="spellStart"/>
      <w:r>
        <w:t>hertzenleid</w:t>
      </w:r>
      <w:proofErr w:type="spellEnd"/>
      <w:r>
        <w:t xml:space="preserve"> </w:t>
      </w:r>
      <w:proofErr w:type="spellStart"/>
      <w:r>
        <w:t>auff</w:t>
      </w:r>
      <w:proofErr w:type="spellEnd"/>
      <w:r>
        <w:t xml:space="preserve"> erden warten sollen </w:t>
      </w:r>
      <w:proofErr w:type="spellStart"/>
      <w:r>
        <w:t>ir</w:t>
      </w:r>
      <w:proofErr w:type="spellEnd"/>
      <w:r>
        <w:t xml:space="preserve"> </w:t>
      </w:r>
      <w:proofErr w:type="spellStart"/>
      <w:r>
        <w:t>lebenlang</w:t>
      </w:r>
      <w:proofErr w:type="spellEnd"/>
      <w:r>
        <w:t xml:space="preserve"> / sondern auch / das sie durch den </w:t>
      </w:r>
      <w:proofErr w:type="spellStart"/>
      <w:r>
        <w:t>unglauben</w:t>
      </w:r>
      <w:proofErr w:type="spellEnd"/>
      <w:r>
        <w:t xml:space="preserve"> / dort ewig </w:t>
      </w:r>
      <w:proofErr w:type="spellStart"/>
      <w:r>
        <w:t>verlorn</w:t>
      </w:r>
      <w:proofErr w:type="spellEnd"/>
      <w:r>
        <w:t xml:space="preserve"> sein werden. Also / wer das Evangelium von Christo / ja alle Gottes </w:t>
      </w:r>
      <w:proofErr w:type="spellStart"/>
      <w:r>
        <w:t>zusagunge</w:t>
      </w:r>
      <w:proofErr w:type="spellEnd"/>
      <w:r>
        <w:t xml:space="preserve"> also prediget / das er allen </w:t>
      </w:r>
      <w:proofErr w:type="spellStart"/>
      <w:r>
        <w:t>buessern</w:t>
      </w:r>
      <w:proofErr w:type="spellEnd"/>
      <w:r>
        <w:t xml:space="preserve"> </w:t>
      </w:r>
      <w:proofErr w:type="spellStart"/>
      <w:r>
        <w:t>verheisset</w:t>
      </w:r>
      <w:proofErr w:type="spellEnd"/>
      <w:r>
        <w:t xml:space="preserve"> / das sie durch den glauben / </w:t>
      </w:r>
      <w:proofErr w:type="spellStart"/>
      <w:r>
        <w:t>vergebung</w:t>
      </w:r>
      <w:proofErr w:type="spellEnd"/>
      <w:r>
        <w:t xml:space="preserve"> der </w:t>
      </w:r>
      <w:proofErr w:type="spellStart"/>
      <w:r>
        <w:t>sünden</w:t>
      </w:r>
      <w:proofErr w:type="spellEnd"/>
      <w:r>
        <w:t xml:space="preserve"> / </w:t>
      </w:r>
      <w:proofErr w:type="spellStart"/>
      <w:r>
        <w:t>unnd</w:t>
      </w:r>
      <w:proofErr w:type="spellEnd"/>
      <w:r>
        <w:t xml:space="preserve"> das ewig leben / on verdienst erlangen werden / der hat recht </w:t>
      </w:r>
      <w:proofErr w:type="spellStart"/>
      <w:r>
        <w:t>unnd</w:t>
      </w:r>
      <w:proofErr w:type="spellEnd"/>
      <w:r>
        <w:t xml:space="preserve"> </w:t>
      </w:r>
      <w:proofErr w:type="spellStart"/>
      <w:r>
        <w:t>wol</w:t>
      </w:r>
      <w:proofErr w:type="spellEnd"/>
      <w:r>
        <w:t xml:space="preserve"> </w:t>
      </w:r>
      <w:proofErr w:type="spellStart"/>
      <w:r>
        <w:t>getroestet</w:t>
      </w:r>
      <w:proofErr w:type="spellEnd"/>
      <w:r>
        <w:t xml:space="preserve">. </w:t>
      </w:r>
    </w:p>
    <w:p w14:paraId="05406225" w14:textId="77777777" w:rsidR="00833A43" w:rsidRDefault="00833A43" w:rsidP="00833A43">
      <w:pPr>
        <w:pStyle w:val="StandardWeb"/>
      </w:pPr>
      <w:proofErr w:type="spellStart"/>
      <w:r>
        <w:t>Sihe</w:t>
      </w:r>
      <w:proofErr w:type="spellEnd"/>
      <w:r>
        <w:t xml:space="preserve"> </w:t>
      </w:r>
      <w:proofErr w:type="spellStart"/>
      <w:r>
        <w:t>dise</w:t>
      </w:r>
      <w:proofErr w:type="spellEnd"/>
      <w:r>
        <w:t xml:space="preserve"> </w:t>
      </w:r>
      <w:proofErr w:type="spellStart"/>
      <w:r>
        <w:t>weyse</w:t>
      </w:r>
      <w:proofErr w:type="spellEnd"/>
      <w:r>
        <w:t xml:space="preserve"> </w:t>
      </w:r>
      <w:proofErr w:type="spellStart"/>
      <w:r>
        <w:t>zustraffen</w:t>
      </w:r>
      <w:proofErr w:type="spellEnd"/>
      <w:r>
        <w:t xml:space="preserve"> / und </w:t>
      </w:r>
      <w:proofErr w:type="spellStart"/>
      <w:r>
        <w:t>troesten</w:t>
      </w:r>
      <w:proofErr w:type="spellEnd"/>
      <w:r>
        <w:t xml:space="preserve"> / hat </w:t>
      </w:r>
      <w:proofErr w:type="spellStart"/>
      <w:r>
        <w:t>unns</w:t>
      </w:r>
      <w:proofErr w:type="spellEnd"/>
      <w:r>
        <w:t xml:space="preserve"> Gott der </w:t>
      </w:r>
      <w:proofErr w:type="spellStart"/>
      <w:r>
        <w:t>vatter</w:t>
      </w:r>
      <w:proofErr w:type="spellEnd"/>
      <w:r>
        <w:t xml:space="preserve"> / </w:t>
      </w:r>
      <w:proofErr w:type="spellStart"/>
      <w:r>
        <w:t>selbs</w:t>
      </w:r>
      <w:proofErr w:type="spellEnd"/>
      <w:r>
        <w:t xml:space="preserve"> </w:t>
      </w:r>
      <w:proofErr w:type="spellStart"/>
      <w:r>
        <w:t>geleret</w:t>
      </w:r>
      <w:proofErr w:type="spellEnd"/>
      <w:r>
        <w:t xml:space="preserve"> im Paradis / dann erstlich </w:t>
      </w:r>
      <w:proofErr w:type="spellStart"/>
      <w:r>
        <w:t>gebeüter</w:t>
      </w:r>
      <w:proofErr w:type="spellEnd"/>
      <w:r>
        <w:t xml:space="preserve"> Adam / das er nicht </w:t>
      </w:r>
      <w:proofErr w:type="spellStart"/>
      <w:r>
        <w:t>übertretten</w:t>
      </w:r>
      <w:proofErr w:type="spellEnd"/>
      <w:r>
        <w:t xml:space="preserve"> solle / darnach </w:t>
      </w:r>
      <w:proofErr w:type="spellStart"/>
      <w:r>
        <w:t>dreüwet</w:t>
      </w:r>
      <w:proofErr w:type="spellEnd"/>
      <w:r>
        <w:t xml:space="preserve"> er im den </w:t>
      </w:r>
      <w:proofErr w:type="spellStart"/>
      <w:r>
        <w:t>tod</w:t>
      </w:r>
      <w:proofErr w:type="spellEnd"/>
      <w:r>
        <w:t xml:space="preserve"> / wo er </w:t>
      </w:r>
      <w:proofErr w:type="spellStart"/>
      <w:r>
        <w:t>übertretten</w:t>
      </w:r>
      <w:proofErr w:type="spellEnd"/>
      <w:r>
        <w:t xml:space="preserve"> wurde / zum dritten richtet und verdammet er in / da er </w:t>
      </w:r>
      <w:proofErr w:type="spellStart"/>
      <w:r>
        <w:t>übertretten</w:t>
      </w:r>
      <w:proofErr w:type="spellEnd"/>
      <w:r>
        <w:t xml:space="preserve"> hatte. Also </w:t>
      </w:r>
      <w:proofErr w:type="spellStart"/>
      <w:r>
        <w:t>gebeüt</w:t>
      </w:r>
      <w:proofErr w:type="spellEnd"/>
      <w:r>
        <w:t xml:space="preserve"> unser </w:t>
      </w:r>
      <w:proofErr w:type="spellStart"/>
      <w:r>
        <w:t>predigampt</w:t>
      </w:r>
      <w:proofErr w:type="spellEnd"/>
      <w:r>
        <w:t xml:space="preserve"> auch / das alle </w:t>
      </w:r>
      <w:proofErr w:type="spellStart"/>
      <w:r>
        <w:t>menschen</w:t>
      </w:r>
      <w:proofErr w:type="spellEnd"/>
      <w:r>
        <w:t xml:space="preserve"> Gottes willen / im </w:t>
      </w:r>
      <w:proofErr w:type="spellStart"/>
      <w:r>
        <w:t>gesatz</w:t>
      </w:r>
      <w:proofErr w:type="spellEnd"/>
      <w:r>
        <w:t xml:space="preserve"> verfasset / thun sollen / beide mit leib </w:t>
      </w:r>
      <w:proofErr w:type="spellStart"/>
      <w:r>
        <w:t>unnd</w:t>
      </w:r>
      <w:proofErr w:type="spellEnd"/>
      <w:r>
        <w:t xml:space="preserve"> </w:t>
      </w:r>
      <w:proofErr w:type="spellStart"/>
      <w:r>
        <w:t>seele</w:t>
      </w:r>
      <w:proofErr w:type="spellEnd"/>
      <w:r>
        <w:t xml:space="preserve"> / es </w:t>
      </w:r>
      <w:proofErr w:type="spellStart"/>
      <w:r>
        <w:t>dreüwet</w:t>
      </w:r>
      <w:proofErr w:type="spellEnd"/>
      <w:r>
        <w:t xml:space="preserve"> auch mit Gottes </w:t>
      </w:r>
      <w:proofErr w:type="spellStart"/>
      <w:r>
        <w:t>wortt</w:t>
      </w:r>
      <w:proofErr w:type="spellEnd"/>
      <w:r>
        <w:t xml:space="preserve"> / </w:t>
      </w:r>
      <w:proofErr w:type="spellStart"/>
      <w:r>
        <w:t>unnd</w:t>
      </w:r>
      <w:proofErr w:type="spellEnd"/>
      <w:r>
        <w:t xml:space="preserve"> </w:t>
      </w:r>
      <w:proofErr w:type="spellStart"/>
      <w:r>
        <w:t>exempel</w:t>
      </w:r>
      <w:proofErr w:type="spellEnd"/>
      <w:r>
        <w:t xml:space="preserve"> des </w:t>
      </w:r>
      <w:proofErr w:type="spellStart"/>
      <w:r>
        <w:t>zorns</w:t>
      </w:r>
      <w:proofErr w:type="spellEnd"/>
      <w:r>
        <w:t xml:space="preserve"> / es richtet </w:t>
      </w:r>
      <w:proofErr w:type="spellStart"/>
      <w:r>
        <w:t>unnd</w:t>
      </w:r>
      <w:proofErr w:type="spellEnd"/>
      <w:r>
        <w:t xml:space="preserve"> verdammet auch / alle </w:t>
      </w:r>
      <w:proofErr w:type="spellStart"/>
      <w:r>
        <w:t>unbußfertigge</w:t>
      </w:r>
      <w:proofErr w:type="spellEnd"/>
      <w:r>
        <w:t xml:space="preserve"> </w:t>
      </w:r>
      <w:proofErr w:type="spellStart"/>
      <w:r>
        <w:t>übertretter</w:t>
      </w:r>
      <w:proofErr w:type="spellEnd"/>
      <w:r>
        <w:t xml:space="preserve"> / nach der </w:t>
      </w:r>
      <w:proofErr w:type="spellStart"/>
      <w:r>
        <w:t>gschrifft</w:t>
      </w:r>
      <w:proofErr w:type="spellEnd"/>
      <w:r>
        <w:t xml:space="preserve">. Wie aber der </w:t>
      </w:r>
      <w:proofErr w:type="spellStart"/>
      <w:r>
        <w:t>Teüffel</w:t>
      </w:r>
      <w:proofErr w:type="spellEnd"/>
      <w:r>
        <w:t xml:space="preserve"> / mit falscher </w:t>
      </w:r>
      <w:proofErr w:type="spellStart"/>
      <w:r>
        <w:t>außlegung</w:t>
      </w:r>
      <w:proofErr w:type="spellEnd"/>
      <w:r>
        <w:t xml:space="preserve"> / des </w:t>
      </w:r>
      <w:proofErr w:type="spellStart"/>
      <w:r>
        <w:t>gesatzs</w:t>
      </w:r>
      <w:proofErr w:type="spellEnd"/>
      <w:r>
        <w:t xml:space="preserve"> Adam </w:t>
      </w:r>
      <w:proofErr w:type="spellStart"/>
      <w:r>
        <w:t>betroge</w:t>
      </w:r>
      <w:proofErr w:type="spellEnd"/>
      <w:r>
        <w:t xml:space="preserve"> / </w:t>
      </w:r>
      <w:proofErr w:type="spellStart"/>
      <w:r>
        <w:t>dz</w:t>
      </w:r>
      <w:proofErr w:type="spellEnd"/>
      <w:r>
        <w:t xml:space="preserve"> er beide / sich und alle </w:t>
      </w:r>
      <w:proofErr w:type="spellStart"/>
      <w:r>
        <w:t>menschen</w:t>
      </w:r>
      <w:proofErr w:type="spellEnd"/>
      <w:r>
        <w:t xml:space="preserve"> / durch </w:t>
      </w:r>
      <w:proofErr w:type="spellStart"/>
      <w:r>
        <w:t>übertrettung</w:t>
      </w:r>
      <w:proofErr w:type="spellEnd"/>
      <w:r>
        <w:t xml:space="preserve"> / in </w:t>
      </w:r>
      <w:proofErr w:type="spellStart"/>
      <w:r>
        <w:t>sünd</w:t>
      </w:r>
      <w:proofErr w:type="spellEnd"/>
      <w:r>
        <w:t xml:space="preserve"> / </w:t>
      </w:r>
      <w:proofErr w:type="spellStart"/>
      <w:r>
        <w:t>tod</w:t>
      </w:r>
      <w:proofErr w:type="spellEnd"/>
      <w:r>
        <w:t xml:space="preserve"> / </w:t>
      </w:r>
      <w:proofErr w:type="spellStart"/>
      <w:r>
        <w:t>unnd</w:t>
      </w:r>
      <w:proofErr w:type="spellEnd"/>
      <w:r>
        <w:t xml:space="preserve"> </w:t>
      </w:r>
      <w:proofErr w:type="spellStart"/>
      <w:r>
        <w:t>verdamnis</w:t>
      </w:r>
      <w:proofErr w:type="spellEnd"/>
      <w:r>
        <w:t xml:space="preserve"> hinein </w:t>
      </w:r>
      <w:proofErr w:type="spellStart"/>
      <w:r>
        <w:t>stoertzt</w:t>
      </w:r>
      <w:proofErr w:type="spellEnd"/>
      <w:r>
        <w:t xml:space="preserve"> / also </w:t>
      </w:r>
      <w:proofErr w:type="spellStart"/>
      <w:r>
        <w:t>betreüget</w:t>
      </w:r>
      <w:proofErr w:type="spellEnd"/>
      <w:r>
        <w:t xml:space="preserve"> er noch </w:t>
      </w:r>
      <w:proofErr w:type="spellStart"/>
      <w:r>
        <w:t>heüttes</w:t>
      </w:r>
      <w:proofErr w:type="spellEnd"/>
      <w:r>
        <w:t xml:space="preserve"> </w:t>
      </w:r>
      <w:proofErr w:type="spellStart"/>
      <w:r>
        <w:t>tages</w:t>
      </w:r>
      <w:proofErr w:type="spellEnd"/>
      <w:r>
        <w:t xml:space="preserve"> Adams </w:t>
      </w:r>
      <w:proofErr w:type="spellStart"/>
      <w:r>
        <w:t>kinder</w:t>
      </w:r>
      <w:proofErr w:type="spellEnd"/>
      <w:r>
        <w:t xml:space="preserve"> / das sie nicht alleine / die straffe </w:t>
      </w:r>
      <w:proofErr w:type="spellStart"/>
      <w:r>
        <w:t>Goettlichs</w:t>
      </w:r>
      <w:proofErr w:type="spellEnd"/>
      <w:r>
        <w:t xml:space="preserve"> </w:t>
      </w:r>
      <w:proofErr w:type="spellStart"/>
      <w:r>
        <w:t>worts</w:t>
      </w:r>
      <w:proofErr w:type="spellEnd"/>
      <w:r>
        <w:t xml:space="preserve"> verachten / </w:t>
      </w:r>
      <w:proofErr w:type="spellStart"/>
      <w:r>
        <w:t>sonder</w:t>
      </w:r>
      <w:proofErr w:type="spellEnd"/>
      <w:r>
        <w:t xml:space="preserve"> auch die </w:t>
      </w:r>
      <w:proofErr w:type="spellStart"/>
      <w:r>
        <w:t>prediger</w:t>
      </w:r>
      <w:proofErr w:type="spellEnd"/>
      <w:r>
        <w:t xml:space="preserve"> verklagen / </w:t>
      </w:r>
      <w:proofErr w:type="spellStart"/>
      <w:r>
        <w:t>unnd</w:t>
      </w:r>
      <w:proofErr w:type="spellEnd"/>
      <w:r>
        <w:t xml:space="preserve"> sprechen / sie straffen nicht / und sind ein </w:t>
      </w:r>
      <w:proofErr w:type="spellStart"/>
      <w:r>
        <w:t>ursache</w:t>
      </w:r>
      <w:proofErr w:type="spellEnd"/>
      <w:r>
        <w:t xml:space="preserve"> alles </w:t>
      </w:r>
      <w:proofErr w:type="spellStart"/>
      <w:r>
        <w:t>boesen</w:t>
      </w:r>
      <w:proofErr w:type="spellEnd"/>
      <w:r>
        <w:t xml:space="preserve"> </w:t>
      </w:r>
      <w:proofErr w:type="spellStart"/>
      <w:r>
        <w:t>lebens</w:t>
      </w:r>
      <w:proofErr w:type="spellEnd"/>
      <w:r>
        <w:t xml:space="preserve">. </w:t>
      </w:r>
      <w:proofErr w:type="spellStart"/>
      <w:r>
        <w:t>Darauß</w:t>
      </w:r>
      <w:proofErr w:type="spellEnd"/>
      <w:r>
        <w:t xml:space="preserve"> wir dann lernen </w:t>
      </w:r>
      <w:proofErr w:type="spellStart"/>
      <w:r>
        <w:t>moegen</w:t>
      </w:r>
      <w:proofErr w:type="spellEnd"/>
      <w:r>
        <w:t xml:space="preserve"> / das niemand durchs </w:t>
      </w:r>
      <w:proofErr w:type="spellStart"/>
      <w:r>
        <w:t>gesatz</w:t>
      </w:r>
      <w:proofErr w:type="spellEnd"/>
      <w:r>
        <w:t xml:space="preserve"> / </w:t>
      </w:r>
      <w:proofErr w:type="spellStart"/>
      <w:r>
        <w:t>froemer</w:t>
      </w:r>
      <w:proofErr w:type="spellEnd"/>
      <w:r>
        <w:t xml:space="preserve"> </w:t>
      </w:r>
      <w:proofErr w:type="spellStart"/>
      <w:r>
        <w:t>unn</w:t>
      </w:r>
      <w:proofErr w:type="spellEnd"/>
      <w:r>
        <w:t xml:space="preserve"> </w:t>
      </w:r>
      <w:proofErr w:type="spellStart"/>
      <w:r>
        <w:t>saelig</w:t>
      </w:r>
      <w:proofErr w:type="spellEnd"/>
      <w:r>
        <w:t xml:space="preserve"> wird / sondern nur </w:t>
      </w:r>
      <w:proofErr w:type="spellStart"/>
      <w:r>
        <w:t>erger</w:t>
      </w:r>
      <w:proofErr w:type="spellEnd"/>
      <w:r>
        <w:t xml:space="preserve"> und </w:t>
      </w:r>
      <w:proofErr w:type="spellStart"/>
      <w:r>
        <w:t>unsaeliger</w:t>
      </w:r>
      <w:proofErr w:type="spellEnd"/>
      <w:r>
        <w:t xml:space="preserve">. </w:t>
      </w:r>
    </w:p>
    <w:p w14:paraId="1201D7CC" w14:textId="77777777" w:rsidR="00833A43" w:rsidRDefault="00833A43" w:rsidP="00833A43">
      <w:pPr>
        <w:pStyle w:val="StandardWeb"/>
      </w:pPr>
      <w:r>
        <w:t xml:space="preserve">Dann so Adam vom </w:t>
      </w:r>
      <w:proofErr w:type="spellStart"/>
      <w:r>
        <w:t>gepot</w:t>
      </w:r>
      <w:proofErr w:type="spellEnd"/>
      <w:r>
        <w:t xml:space="preserve"> nicht </w:t>
      </w:r>
      <w:proofErr w:type="spellStart"/>
      <w:r>
        <w:t>froemmer</w:t>
      </w:r>
      <w:proofErr w:type="spellEnd"/>
      <w:r>
        <w:t xml:space="preserve"> / </w:t>
      </w:r>
      <w:proofErr w:type="spellStart"/>
      <w:r>
        <w:t>sonder</w:t>
      </w:r>
      <w:proofErr w:type="spellEnd"/>
      <w:r>
        <w:t xml:space="preserve"> </w:t>
      </w:r>
      <w:proofErr w:type="spellStart"/>
      <w:r>
        <w:t>erger</w:t>
      </w:r>
      <w:proofErr w:type="spellEnd"/>
      <w:r>
        <w:t xml:space="preserve"> ward / der nach Gottes willen geschaffen / einen </w:t>
      </w:r>
      <w:proofErr w:type="spellStart"/>
      <w:r>
        <w:t>freyen</w:t>
      </w:r>
      <w:proofErr w:type="spellEnd"/>
      <w:r>
        <w:t xml:space="preserve"> willen hatte / wie </w:t>
      </w:r>
      <w:proofErr w:type="spellStart"/>
      <w:r>
        <w:t>solten</w:t>
      </w:r>
      <w:proofErr w:type="spellEnd"/>
      <w:r>
        <w:t xml:space="preserve"> dann / alle </w:t>
      </w:r>
      <w:proofErr w:type="spellStart"/>
      <w:r>
        <w:t>menschen</w:t>
      </w:r>
      <w:proofErr w:type="spellEnd"/>
      <w:r>
        <w:t xml:space="preserve"> Adams </w:t>
      </w:r>
      <w:proofErr w:type="spellStart"/>
      <w:r>
        <w:t>kinder</w:t>
      </w:r>
      <w:proofErr w:type="spellEnd"/>
      <w:r>
        <w:t xml:space="preserve"> / vom </w:t>
      </w:r>
      <w:proofErr w:type="spellStart"/>
      <w:r>
        <w:t>gesatz</w:t>
      </w:r>
      <w:proofErr w:type="spellEnd"/>
      <w:r>
        <w:t xml:space="preserve"> </w:t>
      </w:r>
      <w:proofErr w:type="spellStart"/>
      <w:r>
        <w:t>froemer</w:t>
      </w:r>
      <w:proofErr w:type="spellEnd"/>
      <w:r>
        <w:t xml:space="preserve"> </w:t>
      </w:r>
      <w:proofErr w:type="spellStart"/>
      <w:r>
        <w:t>unnd</w:t>
      </w:r>
      <w:proofErr w:type="spellEnd"/>
      <w:r>
        <w:t xml:space="preserve"> nicht </w:t>
      </w:r>
      <w:proofErr w:type="spellStart"/>
      <w:r>
        <w:t>erger</w:t>
      </w:r>
      <w:proofErr w:type="spellEnd"/>
      <w:r>
        <w:t xml:space="preserve"> werden / die keinen </w:t>
      </w:r>
      <w:proofErr w:type="spellStart"/>
      <w:r>
        <w:t>freyen</w:t>
      </w:r>
      <w:proofErr w:type="spellEnd"/>
      <w:r>
        <w:t xml:space="preserve"> willen haben / in </w:t>
      </w:r>
      <w:proofErr w:type="spellStart"/>
      <w:r>
        <w:t>Goettlichen</w:t>
      </w:r>
      <w:proofErr w:type="spellEnd"/>
      <w:r>
        <w:t xml:space="preserve"> </w:t>
      </w:r>
      <w:proofErr w:type="spellStart"/>
      <w:r>
        <w:t>sachen</w:t>
      </w:r>
      <w:proofErr w:type="spellEnd"/>
      <w:r>
        <w:t xml:space="preserve"> / </w:t>
      </w:r>
      <w:proofErr w:type="spellStart"/>
      <w:r>
        <w:t>unnd</w:t>
      </w:r>
      <w:proofErr w:type="spellEnd"/>
      <w:r>
        <w:t xml:space="preserve"> des </w:t>
      </w:r>
      <w:proofErr w:type="spellStart"/>
      <w:r>
        <w:t>Teüffels</w:t>
      </w:r>
      <w:proofErr w:type="spellEnd"/>
      <w:r>
        <w:t xml:space="preserve"> </w:t>
      </w:r>
      <w:proofErr w:type="spellStart"/>
      <w:r>
        <w:t>bild</w:t>
      </w:r>
      <w:proofErr w:type="spellEnd"/>
      <w:r>
        <w:t xml:space="preserve"> </w:t>
      </w:r>
      <w:proofErr w:type="spellStart"/>
      <w:r>
        <w:t>ehnlich</w:t>
      </w:r>
      <w:proofErr w:type="spellEnd"/>
      <w:r>
        <w:t xml:space="preserve"> sind worden / durch </w:t>
      </w:r>
      <w:proofErr w:type="spellStart"/>
      <w:r>
        <w:t>übertrettung</w:t>
      </w:r>
      <w:proofErr w:type="spellEnd"/>
      <w:r>
        <w:t xml:space="preserve"> </w:t>
      </w:r>
      <w:proofErr w:type="spellStart"/>
      <w:r>
        <w:t>ires</w:t>
      </w:r>
      <w:proofErr w:type="spellEnd"/>
      <w:r>
        <w:t xml:space="preserve"> </w:t>
      </w:r>
      <w:proofErr w:type="spellStart"/>
      <w:r>
        <w:t>vaters</w:t>
      </w:r>
      <w:proofErr w:type="spellEnd"/>
      <w:r>
        <w:t xml:space="preserve"> Adam? Was </w:t>
      </w:r>
      <w:proofErr w:type="spellStart"/>
      <w:r>
        <w:t>hilffts</w:t>
      </w:r>
      <w:proofErr w:type="spellEnd"/>
      <w:r>
        <w:t xml:space="preserve"> aber Gott / das sich Adam </w:t>
      </w:r>
      <w:proofErr w:type="spellStart"/>
      <w:r>
        <w:t>verkreucht</w:t>
      </w:r>
      <w:proofErr w:type="spellEnd"/>
      <w:r>
        <w:t xml:space="preserve"> / </w:t>
      </w:r>
      <w:proofErr w:type="spellStart"/>
      <w:r>
        <w:t>unnd</w:t>
      </w:r>
      <w:proofErr w:type="spellEnd"/>
      <w:r>
        <w:t xml:space="preserve"> </w:t>
      </w:r>
      <w:proofErr w:type="spellStart"/>
      <w:r>
        <w:t>darumb</w:t>
      </w:r>
      <w:proofErr w:type="spellEnd"/>
      <w:r>
        <w:t xml:space="preserve"> traurig ist / </w:t>
      </w:r>
      <w:proofErr w:type="spellStart"/>
      <w:r>
        <w:t>unnd</w:t>
      </w:r>
      <w:proofErr w:type="spellEnd"/>
      <w:r>
        <w:t xml:space="preserve"> </w:t>
      </w:r>
      <w:proofErr w:type="spellStart"/>
      <w:r>
        <w:t>verzweyfeln</w:t>
      </w:r>
      <w:proofErr w:type="spellEnd"/>
      <w:r>
        <w:t xml:space="preserve"> will / das er </w:t>
      </w:r>
      <w:proofErr w:type="spellStart"/>
      <w:r>
        <w:t>beyde</w:t>
      </w:r>
      <w:proofErr w:type="spellEnd"/>
      <w:r>
        <w:t xml:space="preserve"> / sich und alle </w:t>
      </w:r>
      <w:proofErr w:type="spellStart"/>
      <w:r>
        <w:t>menschen</w:t>
      </w:r>
      <w:proofErr w:type="spellEnd"/>
      <w:r>
        <w:t xml:space="preserve"> / durch </w:t>
      </w:r>
      <w:proofErr w:type="spellStart"/>
      <w:r>
        <w:t>übertrettung</w:t>
      </w:r>
      <w:proofErr w:type="spellEnd"/>
      <w:r>
        <w:t xml:space="preserve"> in </w:t>
      </w:r>
      <w:proofErr w:type="spellStart"/>
      <w:r>
        <w:t>sünd</w:t>
      </w:r>
      <w:proofErr w:type="spellEnd"/>
      <w:r>
        <w:t xml:space="preserve"> / </w:t>
      </w:r>
      <w:proofErr w:type="spellStart"/>
      <w:r>
        <w:t>tod</w:t>
      </w:r>
      <w:proofErr w:type="spellEnd"/>
      <w:r>
        <w:t xml:space="preserve"> / </w:t>
      </w:r>
      <w:proofErr w:type="spellStart"/>
      <w:r>
        <w:t>verdamnis</w:t>
      </w:r>
      <w:proofErr w:type="spellEnd"/>
      <w:r>
        <w:t xml:space="preserve"> hinein </w:t>
      </w:r>
      <w:proofErr w:type="spellStart"/>
      <w:r>
        <w:t>gestoertzt</w:t>
      </w:r>
      <w:proofErr w:type="spellEnd"/>
      <w:r>
        <w:t xml:space="preserve"> hatte? Was </w:t>
      </w:r>
      <w:proofErr w:type="spellStart"/>
      <w:r>
        <w:t>koennen</w:t>
      </w:r>
      <w:proofErr w:type="spellEnd"/>
      <w:r>
        <w:t xml:space="preserve"> die frommen </w:t>
      </w:r>
      <w:proofErr w:type="spellStart"/>
      <w:r>
        <w:t>prediger</w:t>
      </w:r>
      <w:proofErr w:type="spellEnd"/>
      <w:r>
        <w:t xml:space="preserve"> Christi dazu / das sich niemand von der </w:t>
      </w:r>
      <w:proofErr w:type="spellStart"/>
      <w:r>
        <w:t>gesatz</w:t>
      </w:r>
      <w:proofErr w:type="spellEnd"/>
      <w:r>
        <w:t xml:space="preserve"> predigt bessert / sondern </w:t>
      </w:r>
      <w:proofErr w:type="spellStart"/>
      <w:r>
        <w:t>jederman</w:t>
      </w:r>
      <w:proofErr w:type="spellEnd"/>
      <w:r>
        <w:t xml:space="preserve"> </w:t>
      </w:r>
      <w:proofErr w:type="spellStart"/>
      <w:r>
        <w:t>ergert</w:t>
      </w:r>
      <w:proofErr w:type="spellEnd"/>
      <w:r>
        <w:t xml:space="preserve"> / gar vom </w:t>
      </w:r>
      <w:proofErr w:type="spellStart"/>
      <w:r>
        <w:t>wortt</w:t>
      </w:r>
      <w:proofErr w:type="spellEnd"/>
      <w:r>
        <w:t xml:space="preserve"> bleibet und </w:t>
      </w:r>
      <w:proofErr w:type="spellStart"/>
      <w:r>
        <w:t>schreyet</w:t>
      </w:r>
      <w:proofErr w:type="spellEnd"/>
      <w:r>
        <w:t xml:space="preserve"> / wie ein </w:t>
      </w:r>
      <w:proofErr w:type="spellStart"/>
      <w:r>
        <w:t>hund</w:t>
      </w:r>
      <w:proofErr w:type="spellEnd"/>
      <w:r>
        <w:t xml:space="preserve"> wann er troffen </w:t>
      </w:r>
      <w:proofErr w:type="spellStart"/>
      <w:r>
        <w:t>würdt</w:t>
      </w:r>
      <w:proofErr w:type="spellEnd"/>
      <w:r>
        <w:t xml:space="preserve">? </w:t>
      </w:r>
      <w:proofErr w:type="spellStart"/>
      <w:r>
        <w:t>Were</w:t>
      </w:r>
      <w:proofErr w:type="spellEnd"/>
      <w:r>
        <w:t xml:space="preserve"> Gott nicht </w:t>
      </w:r>
      <w:proofErr w:type="spellStart"/>
      <w:r>
        <w:t>auß</w:t>
      </w:r>
      <w:proofErr w:type="spellEnd"/>
      <w:r>
        <w:t xml:space="preserve"> lauter </w:t>
      </w:r>
      <w:proofErr w:type="spellStart"/>
      <w:r>
        <w:t>gnaden</w:t>
      </w:r>
      <w:proofErr w:type="spellEnd"/>
      <w:r>
        <w:t xml:space="preserve"> / mit dem Evangelio / dem flüchtigen Adam erschienen / so </w:t>
      </w:r>
      <w:proofErr w:type="spellStart"/>
      <w:r>
        <w:t>hette</w:t>
      </w:r>
      <w:proofErr w:type="spellEnd"/>
      <w:r>
        <w:t xml:space="preserve"> er in seinen </w:t>
      </w:r>
      <w:proofErr w:type="spellStart"/>
      <w:r>
        <w:t>sünden</w:t>
      </w:r>
      <w:proofErr w:type="spellEnd"/>
      <w:r>
        <w:t xml:space="preserve"> </w:t>
      </w:r>
      <w:proofErr w:type="spellStart"/>
      <w:r>
        <w:t>verzweyfeln</w:t>
      </w:r>
      <w:proofErr w:type="spellEnd"/>
      <w:r>
        <w:t xml:space="preserve"> / sterben / </w:t>
      </w:r>
      <w:proofErr w:type="spellStart"/>
      <w:r>
        <w:t>unnd</w:t>
      </w:r>
      <w:proofErr w:type="spellEnd"/>
      <w:r>
        <w:t xml:space="preserve"> verderben </w:t>
      </w:r>
      <w:proofErr w:type="spellStart"/>
      <w:r>
        <w:t>muessen</w:t>
      </w:r>
      <w:proofErr w:type="spellEnd"/>
      <w:r>
        <w:t xml:space="preserve"> ewiglich. Wann ein </w:t>
      </w:r>
      <w:proofErr w:type="spellStart"/>
      <w:r>
        <w:t>prediger</w:t>
      </w:r>
      <w:proofErr w:type="spellEnd"/>
      <w:r>
        <w:t xml:space="preserve"> nach dem </w:t>
      </w:r>
      <w:proofErr w:type="spellStart"/>
      <w:r>
        <w:t>gesatz</w:t>
      </w:r>
      <w:proofErr w:type="spellEnd"/>
      <w:r>
        <w:t xml:space="preserve"> / nicht prediget das Evangelium von Christo / so wurde kein </w:t>
      </w:r>
      <w:proofErr w:type="spellStart"/>
      <w:r>
        <w:t>mensch</w:t>
      </w:r>
      <w:proofErr w:type="spellEnd"/>
      <w:r>
        <w:t xml:space="preserve"> von </w:t>
      </w:r>
      <w:proofErr w:type="spellStart"/>
      <w:r>
        <w:t>sünden</w:t>
      </w:r>
      <w:proofErr w:type="spellEnd"/>
      <w:r>
        <w:t xml:space="preserve"> </w:t>
      </w:r>
      <w:proofErr w:type="spellStart"/>
      <w:r>
        <w:t>erloeset</w:t>
      </w:r>
      <w:proofErr w:type="spellEnd"/>
      <w:r>
        <w:t xml:space="preserve"> / noch </w:t>
      </w:r>
      <w:proofErr w:type="spellStart"/>
      <w:r>
        <w:t>saelig</w:t>
      </w:r>
      <w:proofErr w:type="spellEnd"/>
      <w:r>
        <w:t xml:space="preserve"> werden. Drumm wer die lieben </w:t>
      </w:r>
      <w:proofErr w:type="spellStart"/>
      <w:r>
        <w:t>prediger</w:t>
      </w:r>
      <w:proofErr w:type="spellEnd"/>
      <w:r>
        <w:t xml:space="preserve"> / so straffen </w:t>
      </w:r>
      <w:proofErr w:type="spellStart"/>
      <w:r>
        <w:t>unnd</w:t>
      </w:r>
      <w:proofErr w:type="spellEnd"/>
      <w:r>
        <w:t xml:space="preserve"> </w:t>
      </w:r>
      <w:proofErr w:type="spellStart"/>
      <w:r>
        <w:t>troesten</w:t>
      </w:r>
      <w:proofErr w:type="spellEnd"/>
      <w:r>
        <w:t xml:space="preserve"> / wie Gott im </w:t>
      </w:r>
      <w:proofErr w:type="spellStart"/>
      <w:r>
        <w:t>Paradeys</w:t>
      </w:r>
      <w:proofErr w:type="spellEnd"/>
      <w:r>
        <w:t xml:space="preserve"> / verklaget / </w:t>
      </w:r>
      <w:proofErr w:type="spellStart"/>
      <w:r>
        <w:t>unnd</w:t>
      </w:r>
      <w:proofErr w:type="spellEnd"/>
      <w:r>
        <w:t xml:space="preserve"> spricht / sie straffen </w:t>
      </w:r>
      <w:proofErr w:type="spellStart"/>
      <w:r>
        <w:t>unnd</w:t>
      </w:r>
      <w:proofErr w:type="spellEnd"/>
      <w:r>
        <w:t xml:space="preserve"> </w:t>
      </w:r>
      <w:proofErr w:type="spellStart"/>
      <w:r>
        <w:t>troesten</w:t>
      </w:r>
      <w:proofErr w:type="spellEnd"/>
      <w:r>
        <w:t xml:space="preserve"> nicht recht / das der ein </w:t>
      </w:r>
      <w:proofErr w:type="spellStart"/>
      <w:r>
        <w:t>lugener</w:t>
      </w:r>
      <w:proofErr w:type="spellEnd"/>
      <w:r>
        <w:t xml:space="preserve"> und </w:t>
      </w:r>
      <w:proofErr w:type="spellStart"/>
      <w:r>
        <w:t>Gottslesterer</w:t>
      </w:r>
      <w:proofErr w:type="spellEnd"/>
      <w:r>
        <w:t xml:space="preserve"> </w:t>
      </w:r>
      <w:proofErr w:type="spellStart"/>
      <w:r>
        <w:t>seye</w:t>
      </w:r>
      <w:proofErr w:type="spellEnd"/>
      <w:r>
        <w:t xml:space="preserve"> / </w:t>
      </w:r>
      <w:proofErr w:type="spellStart"/>
      <w:r>
        <w:t>beweyß</w:t>
      </w:r>
      <w:proofErr w:type="spellEnd"/>
      <w:r>
        <w:t xml:space="preserve"> ich mit Gott dem </w:t>
      </w:r>
      <w:proofErr w:type="spellStart"/>
      <w:r>
        <w:t>vatter</w:t>
      </w:r>
      <w:proofErr w:type="spellEnd"/>
      <w:r>
        <w:t xml:space="preserve"> </w:t>
      </w:r>
      <w:proofErr w:type="spellStart"/>
      <w:r>
        <w:t>selbs</w:t>
      </w:r>
      <w:proofErr w:type="spellEnd"/>
      <w:r>
        <w:t xml:space="preserve"> / welcher im </w:t>
      </w:r>
      <w:proofErr w:type="spellStart"/>
      <w:r>
        <w:t>Paradeis</w:t>
      </w:r>
      <w:proofErr w:type="spellEnd"/>
      <w:r>
        <w:t xml:space="preserve"> / keiner andern </w:t>
      </w:r>
      <w:proofErr w:type="spellStart"/>
      <w:r>
        <w:t>weyse</w:t>
      </w:r>
      <w:proofErr w:type="spellEnd"/>
      <w:r>
        <w:t xml:space="preserve"> </w:t>
      </w:r>
      <w:proofErr w:type="spellStart"/>
      <w:r>
        <w:t>zustraffen</w:t>
      </w:r>
      <w:proofErr w:type="spellEnd"/>
      <w:r>
        <w:t xml:space="preserve"> / </w:t>
      </w:r>
      <w:proofErr w:type="spellStart"/>
      <w:r>
        <w:t>unn</w:t>
      </w:r>
      <w:proofErr w:type="spellEnd"/>
      <w:r>
        <w:t xml:space="preserve"> </w:t>
      </w:r>
      <w:proofErr w:type="spellStart"/>
      <w:r>
        <w:t>troesten</w:t>
      </w:r>
      <w:proofErr w:type="spellEnd"/>
      <w:r>
        <w:t xml:space="preserve"> gebraucht hat / dann </w:t>
      </w:r>
      <w:proofErr w:type="spellStart"/>
      <w:r>
        <w:t>diser</w:t>
      </w:r>
      <w:proofErr w:type="spellEnd"/>
      <w:r>
        <w:t xml:space="preserve"> / </w:t>
      </w:r>
      <w:proofErr w:type="spellStart"/>
      <w:r>
        <w:t>onzweyfelich</w:t>
      </w:r>
      <w:proofErr w:type="spellEnd"/>
      <w:r>
        <w:t xml:space="preserve"> allen </w:t>
      </w:r>
      <w:proofErr w:type="spellStart"/>
      <w:r>
        <w:t>predicanten</w:t>
      </w:r>
      <w:proofErr w:type="spellEnd"/>
      <w:r>
        <w:t xml:space="preserve"> / zum </w:t>
      </w:r>
      <w:proofErr w:type="spellStart"/>
      <w:r>
        <w:t>fürbild</w:t>
      </w:r>
      <w:proofErr w:type="spellEnd"/>
      <w:r>
        <w:t xml:space="preserve"> und </w:t>
      </w:r>
      <w:proofErr w:type="spellStart"/>
      <w:r>
        <w:t>exempel</w:t>
      </w:r>
      <w:proofErr w:type="spellEnd"/>
      <w:r>
        <w:t xml:space="preserve">. </w:t>
      </w:r>
    </w:p>
    <w:p w14:paraId="6BC062FB" w14:textId="77777777" w:rsidR="00833A43" w:rsidRDefault="00833A43" w:rsidP="00833A43">
      <w:pPr>
        <w:pStyle w:val="StandardWeb"/>
      </w:pPr>
      <w:proofErr w:type="spellStart"/>
      <w:r>
        <w:t>Diser</w:t>
      </w:r>
      <w:proofErr w:type="spellEnd"/>
      <w:r>
        <w:t xml:space="preserve"> </w:t>
      </w:r>
      <w:proofErr w:type="spellStart"/>
      <w:r>
        <w:t>kunst</w:t>
      </w:r>
      <w:proofErr w:type="spellEnd"/>
      <w:r>
        <w:t xml:space="preserve"> </w:t>
      </w:r>
      <w:proofErr w:type="spellStart"/>
      <w:r>
        <w:t>zupredigen</w:t>
      </w:r>
      <w:proofErr w:type="spellEnd"/>
      <w:r>
        <w:t xml:space="preserve"> hat Adam gebraucht / </w:t>
      </w:r>
      <w:proofErr w:type="spellStart"/>
      <w:r>
        <w:t>neün</w:t>
      </w:r>
      <w:proofErr w:type="spellEnd"/>
      <w:r>
        <w:t xml:space="preserve"> hundert </w:t>
      </w:r>
      <w:proofErr w:type="spellStart"/>
      <w:r>
        <w:t>jare</w:t>
      </w:r>
      <w:proofErr w:type="spellEnd"/>
      <w:r>
        <w:t xml:space="preserve"> / </w:t>
      </w:r>
      <w:proofErr w:type="spellStart"/>
      <w:r>
        <w:t>sampt</w:t>
      </w:r>
      <w:proofErr w:type="spellEnd"/>
      <w:r>
        <w:t xml:space="preserve"> des </w:t>
      </w:r>
      <w:proofErr w:type="spellStart"/>
      <w:r>
        <w:t>weibes</w:t>
      </w:r>
      <w:proofErr w:type="spellEnd"/>
      <w:r>
        <w:t xml:space="preserve"> </w:t>
      </w:r>
      <w:proofErr w:type="spellStart"/>
      <w:r>
        <w:t>samens</w:t>
      </w:r>
      <w:proofErr w:type="spellEnd"/>
      <w:r>
        <w:t xml:space="preserve"> </w:t>
      </w:r>
      <w:proofErr w:type="spellStart"/>
      <w:r>
        <w:t>predicanten</w:t>
      </w:r>
      <w:proofErr w:type="spellEnd"/>
      <w:r>
        <w:t xml:space="preserve"> / den heiligen Patriarchen / Seth / Enos / Kenan / </w:t>
      </w:r>
      <w:proofErr w:type="spellStart"/>
      <w:r>
        <w:t>Malaleel</w:t>
      </w:r>
      <w:proofErr w:type="spellEnd"/>
      <w:r>
        <w:t xml:space="preserve"> / Jared / </w:t>
      </w:r>
      <w:proofErr w:type="spellStart"/>
      <w:r>
        <w:t>Hanoch</w:t>
      </w:r>
      <w:proofErr w:type="spellEnd"/>
      <w:r>
        <w:t xml:space="preserve"> / </w:t>
      </w:r>
      <w:proofErr w:type="spellStart"/>
      <w:r>
        <w:t>Metusaleh</w:t>
      </w:r>
      <w:proofErr w:type="spellEnd"/>
      <w:r>
        <w:t xml:space="preserve"> / </w:t>
      </w:r>
      <w:proofErr w:type="spellStart"/>
      <w:r>
        <w:t>Lamech</w:t>
      </w:r>
      <w:proofErr w:type="spellEnd"/>
      <w:r>
        <w:t xml:space="preserve"> / wider das </w:t>
      </w:r>
      <w:proofErr w:type="spellStart"/>
      <w:r>
        <w:t>schlangengezicht</w:t>
      </w:r>
      <w:proofErr w:type="spellEnd"/>
      <w:r>
        <w:t xml:space="preserve"> die heillosen </w:t>
      </w:r>
      <w:proofErr w:type="spellStart"/>
      <w:r>
        <w:t>vetter</w:t>
      </w:r>
      <w:proofErr w:type="spellEnd"/>
      <w:r>
        <w:t xml:space="preserve"> Cain / Henoch / </w:t>
      </w:r>
      <w:proofErr w:type="spellStart"/>
      <w:r>
        <w:t>Irad</w:t>
      </w:r>
      <w:proofErr w:type="spellEnd"/>
      <w:r>
        <w:t xml:space="preserve"> / </w:t>
      </w:r>
      <w:proofErr w:type="spellStart"/>
      <w:r>
        <w:t>Mamel</w:t>
      </w:r>
      <w:proofErr w:type="spellEnd"/>
      <w:r>
        <w:t xml:space="preserve"> / </w:t>
      </w:r>
      <w:proofErr w:type="spellStart"/>
      <w:r>
        <w:t>Methusael</w:t>
      </w:r>
      <w:proofErr w:type="spellEnd"/>
      <w:r>
        <w:t xml:space="preserve"> / </w:t>
      </w:r>
      <w:proofErr w:type="spellStart"/>
      <w:r>
        <w:t>Lamech</w:t>
      </w:r>
      <w:proofErr w:type="spellEnd"/>
      <w:r>
        <w:t xml:space="preserve"> / Jabal / Jubal / </w:t>
      </w:r>
      <w:proofErr w:type="spellStart"/>
      <w:r>
        <w:t>Tubalcain</w:t>
      </w:r>
      <w:proofErr w:type="spellEnd"/>
      <w:r>
        <w:t xml:space="preserve"> / </w:t>
      </w:r>
      <w:proofErr w:type="spellStart"/>
      <w:r>
        <w:t>Naema</w:t>
      </w:r>
      <w:proofErr w:type="spellEnd"/>
      <w:r>
        <w:t xml:space="preserve">. </w:t>
      </w:r>
    </w:p>
    <w:p w14:paraId="4EA22806" w14:textId="77777777" w:rsidR="00833A43" w:rsidRDefault="00833A43" w:rsidP="00833A43">
      <w:pPr>
        <w:pStyle w:val="StandardWeb"/>
      </w:pPr>
      <w:r>
        <w:t xml:space="preserve">Dann wie die lieben </w:t>
      </w:r>
      <w:proofErr w:type="spellStart"/>
      <w:r>
        <w:t>prediger</w:t>
      </w:r>
      <w:proofErr w:type="spellEnd"/>
      <w:r>
        <w:t xml:space="preserve"> / </w:t>
      </w:r>
      <w:proofErr w:type="spellStart"/>
      <w:r>
        <w:t>ietz</w:t>
      </w:r>
      <w:proofErr w:type="spellEnd"/>
      <w:r>
        <w:t xml:space="preserve"> </w:t>
      </w:r>
      <w:proofErr w:type="spellStart"/>
      <w:r>
        <w:t>auff</w:t>
      </w:r>
      <w:proofErr w:type="spellEnd"/>
      <w:r>
        <w:t xml:space="preserve"> erden keinen Trost noch Trotz haben / wider </w:t>
      </w:r>
      <w:proofErr w:type="spellStart"/>
      <w:r>
        <w:t>ire</w:t>
      </w:r>
      <w:proofErr w:type="spellEnd"/>
      <w:r>
        <w:t xml:space="preserve"> </w:t>
      </w:r>
      <w:proofErr w:type="spellStart"/>
      <w:r>
        <w:t>verkleger</w:t>
      </w:r>
      <w:proofErr w:type="spellEnd"/>
      <w:r>
        <w:t xml:space="preserve"> und feinde / dann Gottes und Christi </w:t>
      </w:r>
      <w:proofErr w:type="spellStart"/>
      <w:r>
        <w:t>zusagunge</w:t>
      </w:r>
      <w:proofErr w:type="spellEnd"/>
      <w:r>
        <w:t xml:space="preserve"> / geglaubet </w:t>
      </w:r>
      <w:proofErr w:type="spellStart"/>
      <w:r>
        <w:t>unnd</w:t>
      </w:r>
      <w:proofErr w:type="spellEnd"/>
      <w:r>
        <w:t xml:space="preserve"> </w:t>
      </w:r>
      <w:proofErr w:type="spellStart"/>
      <w:r>
        <w:t>bekand</w:t>
      </w:r>
      <w:proofErr w:type="spellEnd"/>
      <w:r>
        <w:t xml:space="preserve"> / </w:t>
      </w:r>
      <w:proofErr w:type="spellStart"/>
      <w:r>
        <w:t>sampt</w:t>
      </w:r>
      <w:proofErr w:type="spellEnd"/>
      <w:r>
        <w:t xml:space="preserve"> dem </w:t>
      </w:r>
      <w:proofErr w:type="spellStart"/>
      <w:r>
        <w:t>gebette</w:t>
      </w:r>
      <w:proofErr w:type="spellEnd"/>
      <w:r>
        <w:t xml:space="preserve"> / </w:t>
      </w:r>
      <w:proofErr w:type="spellStart"/>
      <w:r>
        <w:t>auff</w:t>
      </w:r>
      <w:proofErr w:type="spellEnd"/>
      <w:r>
        <w:t xml:space="preserve"> Gottes </w:t>
      </w:r>
      <w:proofErr w:type="spellStart"/>
      <w:r>
        <w:t>felsen</w:t>
      </w:r>
      <w:proofErr w:type="spellEnd"/>
      <w:r>
        <w:t xml:space="preserve"> / Jesum Christum gegründet / damit sie die </w:t>
      </w:r>
      <w:proofErr w:type="spellStart"/>
      <w:r>
        <w:t>hellischen</w:t>
      </w:r>
      <w:proofErr w:type="spellEnd"/>
      <w:r>
        <w:t xml:space="preserve"> </w:t>
      </w:r>
      <w:proofErr w:type="spellStart"/>
      <w:r>
        <w:t>pfortten</w:t>
      </w:r>
      <w:proofErr w:type="spellEnd"/>
      <w:r>
        <w:t xml:space="preserve"> überwinden / </w:t>
      </w:r>
      <w:proofErr w:type="spellStart"/>
      <w:r>
        <w:t>unnd</w:t>
      </w:r>
      <w:proofErr w:type="spellEnd"/>
      <w:r>
        <w:t xml:space="preserve"> </w:t>
      </w:r>
      <w:proofErr w:type="spellStart"/>
      <w:r>
        <w:t>einreissen</w:t>
      </w:r>
      <w:proofErr w:type="spellEnd"/>
      <w:r>
        <w:t xml:space="preserve">. Also hat Adam / </w:t>
      </w:r>
      <w:proofErr w:type="spellStart"/>
      <w:r>
        <w:t>sampt</w:t>
      </w:r>
      <w:proofErr w:type="spellEnd"/>
      <w:r>
        <w:t xml:space="preserve"> den heiligen Patriarchen zu </w:t>
      </w:r>
      <w:proofErr w:type="spellStart"/>
      <w:r>
        <w:t>ihener</w:t>
      </w:r>
      <w:proofErr w:type="spellEnd"/>
      <w:r>
        <w:t xml:space="preserve"> </w:t>
      </w:r>
      <w:proofErr w:type="spellStart"/>
      <w:r>
        <w:t>zeyt</w:t>
      </w:r>
      <w:proofErr w:type="spellEnd"/>
      <w:r>
        <w:t xml:space="preserve"> / keinen Trost / noch Trotz gehabt / in der </w:t>
      </w:r>
      <w:proofErr w:type="spellStart"/>
      <w:r>
        <w:t>Cainschen</w:t>
      </w:r>
      <w:proofErr w:type="spellEnd"/>
      <w:r>
        <w:t xml:space="preserve"> / und </w:t>
      </w:r>
      <w:proofErr w:type="spellStart"/>
      <w:r>
        <w:t>Moerdischen</w:t>
      </w:r>
      <w:proofErr w:type="spellEnd"/>
      <w:r>
        <w:t xml:space="preserve"> </w:t>
      </w:r>
      <w:proofErr w:type="spellStart"/>
      <w:r>
        <w:t>welt</w:t>
      </w:r>
      <w:proofErr w:type="spellEnd"/>
      <w:r>
        <w:t xml:space="preserve"> / dann die </w:t>
      </w:r>
      <w:proofErr w:type="spellStart"/>
      <w:r>
        <w:t>verheissung</w:t>
      </w:r>
      <w:proofErr w:type="spellEnd"/>
      <w:r>
        <w:t xml:space="preserve"> des </w:t>
      </w:r>
      <w:proofErr w:type="spellStart"/>
      <w:r>
        <w:t>weibes</w:t>
      </w:r>
      <w:proofErr w:type="spellEnd"/>
      <w:r>
        <w:t xml:space="preserve"> </w:t>
      </w:r>
      <w:proofErr w:type="spellStart"/>
      <w:r>
        <w:t>samens</w:t>
      </w:r>
      <w:proofErr w:type="spellEnd"/>
      <w:r>
        <w:t xml:space="preserve"> / mit welcher sie sich / im glauben und </w:t>
      </w:r>
      <w:proofErr w:type="spellStart"/>
      <w:r>
        <w:t>gebette</w:t>
      </w:r>
      <w:proofErr w:type="spellEnd"/>
      <w:r>
        <w:t xml:space="preserve"> / wider alle Schlangenstiche / </w:t>
      </w:r>
      <w:proofErr w:type="spellStart"/>
      <w:r>
        <w:t>troetziglich</w:t>
      </w:r>
      <w:proofErr w:type="spellEnd"/>
      <w:r>
        <w:t xml:space="preserve"> </w:t>
      </w:r>
      <w:proofErr w:type="spellStart"/>
      <w:r>
        <w:t>getroestet</w:t>
      </w:r>
      <w:proofErr w:type="spellEnd"/>
      <w:r>
        <w:t xml:space="preserve"> haben / bis </w:t>
      </w:r>
      <w:proofErr w:type="spellStart"/>
      <w:r>
        <w:t>dz</w:t>
      </w:r>
      <w:proofErr w:type="spellEnd"/>
      <w:r>
        <w:t xml:space="preserve"> sie im glauben </w:t>
      </w:r>
      <w:proofErr w:type="spellStart"/>
      <w:r>
        <w:t>entschlaffen</w:t>
      </w:r>
      <w:proofErr w:type="spellEnd"/>
      <w:r>
        <w:t xml:space="preserve"> / </w:t>
      </w:r>
      <w:proofErr w:type="spellStart"/>
      <w:r>
        <w:t>unn</w:t>
      </w:r>
      <w:proofErr w:type="spellEnd"/>
      <w:r>
        <w:t xml:space="preserve"> dadurch </w:t>
      </w:r>
      <w:proofErr w:type="spellStart"/>
      <w:r>
        <w:t>saelig</w:t>
      </w:r>
      <w:proofErr w:type="spellEnd"/>
      <w:r>
        <w:t xml:space="preserve"> worden sind. </w:t>
      </w:r>
    </w:p>
    <w:p w14:paraId="3DE65D4C" w14:textId="77777777" w:rsidR="00833A43" w:rsidRDefault="00833A43" w:rsidP="00833A43">
      <w:pPr>
        <w:pStyle w:val="StandardWeb"/>
      </w:pPr>
      <w:r>
        <w:t xml:space="preserve">Dann weil die selbige </w:t>
      </w:r>
      <w:proofErr w:type="spellStart"/>
      <w:r>
        <w:t>welt</w:t>
      </w:r>
      <w:proofErr w:type="spellEnd"/>
      <w:r>
        <w:t xml:space="preserve"> / </w:t>
      </w:r>
      <w:proofErr w:type="spellStart"/>
      <w:r>
        <w:t>darumb</w:t>
      </w:r>
      <w:proofErr w:type="spellEnd"/>
      <w:r>
        <w:t xml:space="preserve"> </w:t>
      </w:r>
      <w:proofErr w:type="spellStart"/>
      <w:r>
        <w:t>Thohu</w:t>
      </w:r>
      <w:proofErr w:type="spellEnd"/>
      <w:r>
        <w:t xml:space="preserve"> von Rabi Elias </w:t>
      </w:r>
      <w:proofErr w:type="spellStart"/>
      <w:r>
        <w:t>genennet</w:t>
      </w:r>
      <w:proofErr w:type="spellEnd"/>
      <w:r>
        <w:t xml:space="preserve"> ist / das </w:t>
      </w:r>
      <w:proofErr w:type="spellStart"/>
      <w:r>
        <w:t>ire</w:t>
      </w:r>
      <w:proofErr w:type="spellEnd"/>
      <w:r>
        <w:t xml:space="preserve"> predig / nicht in </w:t>
      </w:r>
      <w:proofErr w:type="spellStart"/>
      <w:r>
        <w:t>Buechern</w:t>
      </w:r>
      <w:proofErr w:type="spellEnd"/>
      <w:r>
        <w:t xml:space="preserve"> / sondern im </w:t>
      </w:r>
      <w:proofErr w:type="spellStart"/>
      <w:r>
        <w:t>himmel</w:t>
      </w:r>
      <w:proofErr w:type="spellEnd"/>
      <w:r>
        <w:t xml:space="preserve"> geschrieben / </w:t>
      </w:r>
      <w:proofErr w:type="spellStart"/>
      <w:r>
        <w:t>unnd</w:t>
      </w:r>
      <w:proofErr w:type="spellEnd"/>
      <w:r>
        <w:t xml:space="preserve"> durch lebendige </w:t>
      </w:r>
      <w:proofErr w:type="spellStart"/>
      <w:r>
        <w:t>stimm</w:t>
      </w:r>
      <w:proofErr w:type="spellEnd"/>
      <w:r>
        <w:t xml:space="preserve"> / </w:t>
      </w:r>
      <w:proofErr w:type="spellStart"/>
      <w:r>
        <w:t>auff</w:t>
      </w:r>
      <w:proofErr w:type="spellEnd"/>
      <w:r>
        <w:t xml:space="preserve"> die </w:t>
      </w:r>
      <w:proofErr w:type="spellStart"/>
      <w:r>
        <w:t>nachkomen</w:t>
      </w:r>
      <w:proofErr w:type="spellEnd"/>
      <w:r>
        <w:t xml:space="preserve"> ererbet sind / ists leichtlich </w:t>
      </w:r>
      <w:proofErr w:type="spellStart"/>
      <w:r>
        <w:t>abzunemmen</w:t>
      </w:r>
      <w:proofErr w:type="spellEnd"/>
      <w:r>
        <w:t xml:space="preserve"> / das sie </w:t>
      </w:r>
      <w:proofErr w:type="spellStart"/>
      <w:r>
        <w:t>Gottsfoerchtiger</w:t>
      </w:r>
      <w:proofErr w:type="spellEnd"/>
      <w:r>
        <w:t xml:space="preserve"> </w:t>
      </w:r>
      <w:proofErr w:type="spellStart"/>
      <w:r>
        <w:t>seyen</w:t>
      </w:r>
      <w:proofErr w:type="spellEnd"/>
      <w:r>
        <w:t xml:space="preserve"> gewest / dann wir sind / und nicht so neidisch einander verlogen haben / und gesagt / man straffe nicht / als wir einander das </w:t>
      </w:r>
      <w:proofErr w:type="spellStart"/>
      <w:r>
        <w:t>hertzenleid</w:t>
      </w:r>
      <w:proofErr w:type="spellEnd"/>
      <w:r>
        <w:t xml:space="preserve"> anthun mit verklagen / sondern haben betrachtet / </w:t>
      </w:r>
      <w:proofErr w:type="spellStart"/>
      <w:r>
        <w:t>unnd</w:t>
      </w:r>
      <w:proofErr w:type="spellEnd"/>
      <w:r>
        <w:t xml:space="preserve"> </w:t>
      </w:r>
      <w:proofErr w:type="spellStart"/>
      <w:r>
        <w:t>gefület</w:t>
      </w:r>
      <w:proofErr w:type="spellEnd"/>
      <w:r>
        <w:t xml:space="preserve"> / das sie leider </w:t>
      </w:r>
      <w:proofErr w:type="spellStart"/>
      <w:r>
        <w:t>allzuvil</w:t>
      </w:r>
      <w:proofErr w:type="spellEnd"/>
      <w:r>
        <w:t xml:space="preserve"> / durch die </w:t>
      </w:r>
      <w:proofErr w:type="spellStart"/>
      <w:r>
        <w:t>erbsünd</w:t>
      </w:r>
      <w:proofErr w:type="spellEnd"/>
      <w:r>
        <w:t xml:space="preserve"> </w:t>
      </w:r>
      <w:proofErr w:type="spellStart"/>
      <w:r>
        <w:t>geplaget</w:t>
      </w:r>
      <w:proofErr w:type="spellEnd"/>
      <w:r>
        <w:t xml:space="preserve"> </w:t>
      </w:r>
      <w:proofErr w:type="spellStart"/>
      <w:r>
        <w:t>seyen</w:t>
      </w:r>
      <w:proofErr w:type="spellEnd"/>
      <w:r>
        <w:t xml:space="preserve"> / und </w:t>
      </w:r>
      <w:proofErr w:type="spellStart"/>
      <w:r>
        <w:t>taeglich</w:t>
      </w:r>
      <w:proofErr w:type="spellEnd"/>
      <w:r>
        <w:t xml:space="preserve"> </w:t>
      </w:r>
      <w:proofErr w:type="spellStart"/>
      <w:r>
        <w:t>gestraffet</w:t>
      </w:r>
      <w:proofErr w:type="spellEnd"/>
      <w:r>
        <w:t xml:space="preserve"> werden / das on </w:t>
      </w:r>
      <w:proofErr w:type="spellStart"/>
      <w:r>
        <w:t>zweyfelich</w:t>
      </w:r>
      <w:proofErr w:type="spellEnd"/>
      <w:r>
        <w:t xml:space="preserve"> / ein </w:t>
      </w:r>
      <w:proofErr w:type="spellStart"/>
      <w:r>
        <w:t>yeglicher</w:t>
      </w:r>
      <w:proofErr w:type="spellEnd"/>
      <w:r>
        <w:t xml:space="preserve"> / allen sinn </w:t>
      </w:r>
      <w:proofErr w:type="spellStart"/>
      <w:r>
        <w:t>unnd</w:t>
      </w:r>
      <w:proofErr w:type="spellEnd"/>
      <w:r>
        <w:t xml:space="preserve"> </w:t>
      </w:r>
      <w:proofErr w:type="spellStart"/>
      <w:r>
        <w:t>fleis</w:t>
      </w:r>
      <w:proofErr w:type="spellEnd"/>
      <w:r>
        <w:t xml:space="preserve"> </w:t>
      </w:r>
      <w:proofErr w:type="spellStart"/>
      <w:r>
        <w:t>darauff</w:t>
      </w:r>
      <w:proofErr w:type="spellEnd"/>
      <w:r>
        <w:t xml:space="preserve"> gelegt hat / das er nicht sündiget / wider seinen </w:t>
      </w:r>
      <w:proofErr w:type="spellStart"/>
      <w:r>
        <w:t>nechsten</w:t>
      </w:r>
      <w:proofErr w:type="spellEnd"/>
      <w:r>
        <w:t xml:space="preserve"> / </w:t>
      </w:r>
      <w:proofErr w:type="spellStart"/>
      <w:r>
        <w:t>sondenr</w:t>
      </w:r>
      <w:proofErr w:type="spellEnd"/>
      <w:r>
        <w:t xml:space="preserve"> in rechtem glauben wartet / </w:t>
      </w:r>
      <w:proofErr w:type="spellStart"/>
      <w:r>
        <w:t>auff</w:t>
      </w:r>
      <w:proofErr w:type="spellEnd"/>
      <w:r>
        <w:t xml:space="preserve"> die </w:t>
      </w:r>
      <w:proofErr w:type="spellStart"/>
      <w:r>
        <w:t>zukunfft</w:t>
      </w:r>
      <w:proofErr w:type="spellEnd"/>
      <w:r>
        <w:t xml:space="preserve"> des </w:t>
      </w:r>
      <w:proofErr w:type="spellStart"/>
      <w:r>
        <w:t>weibes</w:t>
      </w:r>
      <w:proofErr w:type="spellEnd"/>
      <w:r>
        <w:t xml:space="preserve"> samen Christi / von welchem die lieben </w:t>
      </w:r>
      <w:proofErr w:type="spellStart"/>
      <w:r>
        <w:t>Partriarchen</w:t>
      </w:r>
      <w:proofErr w:type="spellEnd"/>
      <w:r>
        <w:t xml:space="preserve"> </w:t>
      </w:r>
      <w:proofErr w:type="spellStart"/>
      <w:r>
        <w:t>disputiret</w:t>
      </w:r>
      <w:proofErr w:type="spellEnd"/>
      <w:r>
        <w:t xml:space="preserve"> / welchem sie gedienet / in welchem sie </w:t>
      </w:r>
      <w:proofErr w:type="spellStart"/>
      <w:r>
        <w:t>entschlaffen</w:t>
      </w:r>
      <w:proofErr w:type="spellEnd"/>
      <w:r>
        <w:t xml:space="preserve"> / </w:t>
      </w:r>
      <w:proofErr w:type="spellStart"/>
      <w:r>
        <w:t>bey</w:t>
      </w:r>
      <w:proofErr w:type="spellEnd"/>
      <w:r>
        <w:t xml:space="preserve"> welchem sie leben / und leben werden ewiglich im </w:t>
      </w:r>
      <w:proofErr w:type="spellStart"/>
      <w:r>
        <w:t>himmel</w:t>
      </w:r>
      <w:proofErr w:type="spellEnd"/>
      <w:r>
        <w:t xml:space="preserve"> / </w:t>
      </w:r>
      <w:proofErr w:type="spellStart"/>
      <w:r>
        <w:t>sampt</w:t>
      </w:r>
      <w:proofErr w:type="spellEnd"/>
      <w:r>
        <w:t xml:space="preserve"> </w:t>
      </w:r>
      <w:proofErr w:type="spellStart"/>
      <w:r>
        <w:t>unns</w:t>
      </w:r>
      <w:proofErr w:type="spellEnd"/>
      <w:r>
        <w:t xml:space="preserve"> </w:t>
      </w:r>
      <w:proofErr w:type="spellStart"/>
      <w:r>
        <w:t>unnd</w:t>
      </w:r>
      <w:proofErr w:type="spellEnd"/>
      <w:r>
        <w:t xml:space="preserve"> allen heiligen. </w:t>
      </w:r>
    </w:p>
    <w:p w14:paraId="499614C2" w14:textId="77777777" w:rsidR="00833A43" w:rsidRDefault="00833A43" w:rsidP="00833A43">
      <w:pPr>
        <w:pStyle w:val="StandardWeb"/>
      </w:pPr>
      <w:r>
        <w:t xml:space="preserve">Nun </w:t>
      </w:r>
      <w:proofErr w:type="spellStart"/>
      <w:r>
        <w:t>diß</w:t>
      </w:r>
      <w:proofErr w:type="spellEnd"/>
      <w:r>
        <w:t xml:space="preserve"> </w:t>
      </w:r>
      <w:proofErr w:type="spellStart"/>
      <w:r>
        <w:t>seye</w:t>
      </w:r>
      <w:proofErr w:type="spellEnd"/>
      <w:r>
        <w:t xml:space="preserve"> von straffen </w:t>
      </w:r>
      <w:proofErr w:type="spellStart"/>
      <w:r>
        <w:t>unnd</w:t>
      </w:r>
      <w:proofErr w:type="spellEnd"/>
      <w:r>
        <w:t xml:space="preserve"> </w:t>
      </w:r>
      <w:proofErr w:type="spellStart"/>
      <w:r>
        <w:t>troesten</w:t>
      </w:r>
      <w:proofErr w:type="spellEnd"/>
      <w:r>
        <w:t xml:space="preserve"> </w:t>
      </w:r>
      <w:proofErr w:type="spellStart"/>
      <w:r>
        <w:t>geredt</w:t>
      </w:r>
      <w:proofErr w:type="spellEnd"/>
      <w:r>
        <w:t xml:space="preserve"> / welches Adam seine </w:t>
      </w:r>
      <w:proofErr w:type="spellStart"/>
      <w:r>
        <w:t>tausetjare</w:t>
      </w:r>
      <w:proofErr w:type="spellEnd"/>
      <w:r>
        <w:t xml:space="preserve"> / </w:t>
      </w:r>
      <w:proofErr w:type="spellStart"/>
      <w:r>
        <w:t>auff</w:t>
      </w:r>
      <w:proofErr w:type="spellEnd"/>
      <w:r>
        <w:t xml:space="preserve"> Henoch </w:t>
      </w:r>
      <w:proofErr w:type="spellStart"/>
      <w:r>
        <w:t>zurechen</w:t>
      </w:r>
      <w:proofErr w:type="spellEnd"/>
      <w:r>
        <w:t xml:space="preserve"> getrieben hat / welcher Henoch / des gleichen gestrafft </w:t>
      </w:r>
      <w:proofErr w:type="spellStart"/>
      <w:r>
        <w:t>unnd</w:t>
      </w:r>
      <w:proofErr w:type="spellEnd"/>
      <w:r>
        <w:t xml:space="preserve"> </w:t>
      </w:r>
      <w:proofErr w:type="spellStart"/>
      <w:r>
        <w:t>getroestet</w:t>
      </w:r>
      <w:proofErr w:type="spellEnd"/>
      <w:r>
        <w:t xml:space="preserve"> / nach dem </w:t>
      </w:r>
      <w:proofErr w:type="spellStart"/>
      <w:r>
        <w:t>tod</w:t>
      </w:r>
      <w:proofErr w:type="spellEnd"/>
      <w:r>
        <w:t xml:space="preserve"> / des </w:t>
      </w:r>
      <w:proofErr w:type="spellStart"/>
      <w:r>
        <w:t>sünders</w:t>
      </w:r>
      <w:proofErr w:type="spellEnd"/>
      <w:r>
        <w:t xml:space="preserve"> Adam in das leben / </w:t>
      </w:r>
      <w:proofErr w:type="spellStart"/>
      <w:r>
        <w:t>deß</w:t>
      </w:r>
      <w:proofErr w:type="spellEnd"/>
      <w:r>
        <w:t xml:space="preserve"> </w:t>
      </w:r>
      <w:proofErr w:type="spellStart"/>
      <w:r>
        <w:t>weibes</w:t>
      </w:r>
      <w:proofErr w:type="spellEnd"/>
      <w:r>
        <w:t xml:space="preserve"> samen </w:t>
      </w:r>
      <w:proofErr w:type="spellStart"/>
      <w:r>
        <w:t>genomen</w:t>
      </w:r>
      <w:proofErr w:type="spellEnd"/>
      <w:r>
        <w:t xml:space="preserve"> ist / in </w:t>
      </w:r>
      <w:proofErr w:type="spellStart"/>
      <w:r>
        <w:t>dreihunderst</w:t>
      </w:r>
      <w:proofErr w:type="spellEnd"/>
      <w:r>
        <w:t xml:space="preserve"> </w:t>
      </w:r>
      <w:proofErr w:type="spellStart"/>
      <w:r>
        <w:t>unn</w:t>
      </w:r>
      <w:proofErr w:type="spellEnd"/>
      <w:r>
        <w:t xml:space="preserve"> </w:t>
      </w:r>
      <w:proofErr w:type="spellStart"/>
      <w:r>
        <w:t>fünff</w:t>
      </w:r>
      <w:proofErr w:type="spellEnd"/>
      <w:r>
        <w:t xml:space="preserve"> </w:t>
      </w:r>
      <w:proofErr w:type="spellStart"/>
      <w:r>
        <w:t>unn</w:t>
      </w:r>
      <w:proofErr w:type="spellEnd"/>
      <w:r>
        <w:t xml:space="preserve"> </w:t>
      </w:r>
      <w:proofErr w:type="spellStart"/>
      <w:r>
        <w:t>sechtzigsten</w:t>
      </w:r>
      <w:proofErr w:type="spellEnd"/>
      <w:r>
        <w:t xml:space="preserve"> </w:t>
      </w:r>
      <w:proofErr w:type="spellStart"/>
      <w:r>
        <w:t>jare</w:t>
      </w:r>
      <w:proofErr w:type="spellEnd"/>
      <w:r>
        <w:t xml:space="preserve"> seines alters. O welch ein </w:t>
      </w:r>
      <w:proofErr w:type="spellStart"/>
      <w:r>
        <w:t>herliche</w:t>
      </w:r>
      <w:proofErr w:type="spellEnd"/>
      <w:r>
        <w:t xml:space="preserve"> </w:t>
      </w:r>
      <w:proofErr w:type="spellStart"/>
      <w:r>
        <w:t>waelt</w:t>
      </w:r>
      <w:proofErr w:type="spellEnd"/>
      <w:r>
        <w:t xml:space="preserve"> / von Patriarchen ist mir das gewest / wie </w:t>
      </w:r>
      <w:proofErr w:type="spellStart"/>
      <w:r>
        <w:t>habne</w:t>
      </w:r>
      <w:proofErr w:type="spellEnd"/>
      <w:r>
        <w:t xml:space="preserve"> sie </w:t>
      </w:r>
      <w:proofErr w:type="spellStart"/>
      <w:r>
        <w:t>mechtiglich</w:t>
      </w:r>
      <w:proofErr w:type="spellEnd"/>
      <w:r>
        <w:t xml:space="preserve"> gestritten / wider die schlangen / wie haben sie </w:t>
      </w:r>
      <w:proofErr w:type="spellStart"/>
      <w:r>
        <w:t>weyse</w:t>
      </w:r>
      <w:proofErr w:type="spellEnd"/>
      <w:r>
        <w:t xml:space="preserve"> </w:t>
      </w:r>
      <w:proofErr w:type="spellStart"/>
      <w:r>
        <w:t>sprüche</w:t>
      </w:r>
      <w:proofErr w:type="spellEnd"/>
      <w:r>
        <w:t xml:space="preserve"> </w:t>
      </w:r>
      <w:proofErr w:type="spellStart"/>
      <w:r>
        <w:t>geredt</w:t>
      </w:r>
      <w:proofErr w:type="spellEnd"/>
      <w:r>
        <w:t xml:space="preserve"> / </w:t>
      </w:r>
      <w:proofErr w:type="spellStart"/>
      <w:r>
        <w:t>unnd</w:t>
      </w:r>
      <w:proofErr w:type="spellEnd"/>
      <w:r>
        <w:t xml:space="preserve"> </w:t>
      </w:r>
      <w:proofErr w:type="spellStart"/>
      <w:r>
        <w:t>grosse</w:t>
      </w:r>
      <w:proofErr w:type="spellEnd"/>
      <w:r>
        <w:t xml:space="preserve"> </w:t>
      </w:r>
      <w:proofErr w:type="spellStart"/>
      <w:r>
        <w:t>thatten</w:t>
      </w:r>
      <w:proofErr w:type="spellEnd"/>
      <w:r>
        <w:t xml:space="preserve"> </w:t>
      </w:r>
      <w:proofErr w:type="spellStart"/>
      <w:r>
        <w:t>gethon</w:t>
      </w:r>
      <w:proofErr w:type="spellEnd"/>
      <w:r>
        <w:t xml:space="preserve"> / wie haben sie gewaltiglich alle Gottlosen / mit dem </w:t>
      </w:r>
      <w:proofErr w:type="spellStart"/>
      <w:r>
        <w:t>gesatz</w:t>
      </w:r>
      <w:proofErr w:type="spellEnd"/>
      <w:r>
        <w:t xml:space="preserve"> </w:t>
      </w:r>
      <w:proofErr w:type="spellStart"/>
      <w:r>
        <w:t>gstraffet</w:t>
      </w:r>
      <w:proofErr w:type="spellEnd"/>
      <w:r>
        <w:t xml:space="preserve"> / und </w:t>
      </w:r>
      <w:proofErr w:type="spellStart"/>
      <w:r>
        <w:t>herlich</w:t>
      </w:r>
      <w:proofErr w:type="spellEnd"/>
      <w:r>
        <w:t xml:space="preserve"> alle </w:t>
      </w:r>
      <w:proofErr w:type="spellStart"/>
      <w:r>
        <w:t>Gottsaeligen</w:t>
      </w:r>
      <w:proofErr w:type="spellEnd"/>
      <w:r>
        <w:t xml:space="preserve"> / mit dem Evangelio </w:t>
      </w:r>
      <w:proofErr w:type="spellStart"/>
      <w:r>
        <w:t>getroestet</w:t>
      </w:r>
      <w:proofErr w:type="spellEnd"/>
      <w:r>
        <w:t xml:space="preserve"> / das wir unsern </w:t>
      </w:r>
      <w:proofErr w:type="spellStart"/>
      <w:r>
        <w:t>lust</w:t>
      </w:r>
      <w:proofErr w:type="spellEnd"/>
      <w:r>
        <w:t xml:space="preserve"> am jüngsten tage sehen werde / Amen. </w:t>
      </w:r>
    </w:p>
    <w:p w14:paraId="1DA742C0" w14:textId="77777777" w:rsidR="00833A43" w:rsidRDefault="00833A43" w:rsidP="00833A43">
      <w:pPr>
        <w:pStyle w:val="StandardWeb"/>
      </w:pPr>
      <w:r>
        <w:t xml:space="preserve">Noah aber </w:t>
      </w:r>
      <w:proofErr w:type="spellStart"/>
      <w:r>
        <w:t>geborn</w:t>
      </w:r>
      <w:proofErr w:type="spellEnd"/>
      <w:r>
        <w:t xml:space="preserve"> </w:t>
      </w:r>
      <w:proofErr w:type="spellStart"/>
      <w:r>
        <w:t>Tauset</w:t>
      </w:r>
      <w:proofErr w:type="spellEnd"/>
      <w:r>
        <w:t xml:space="preserve"> und sechs </w:t>
      </w:r>
      <w:proofErr w:type="spellStart"/>
      <w:r>
        <w:t>unnd</w:t>
      </w:r>
      <w:proofErr w:type="spellEnd"/>
      <w:r>
        <w:t xml:space="preserve"> </w:t>
      </w:r>
      <w:proofErr w:type="spellStart"/>
      <w:r>
        <w:t>zwentzig</w:t>
      </w:r>
      <w:proofErr w:type="spellEnd"/>
      <w:r>
        <w:t xml:space="preserve"> </w:t>
      </w:r>
      <w:proofErr w:type="spellStart"/>
      <w:r>
        <w:t>jar</w:t>
      </w:r>
      <w:proofErr w:type="spellEnd"/>
      <w:r>
        <w:t xml:space="preserve"> / nach Adams </w:t>
      </w:r>
      <w:proofErr w:type="spellStart"/>
      <w:r>
        <w:t>tod</w:t>
      </w:r>
      <w:proofErr w:type="spellEnd"/>
      <w:r>
        <w:t xml:space="preserve"> / hat gleich wie Gott </w:t>
      </w:r>
      <w:proofErr w:type="spellStart"/>
      <w:r>
        <w:t>unnd</w:t>
      </w:r>
      <w:proofErr w:type="spellEnd"/>
      <w:r>
        <w:t xml:space="preserve"> Adam / mit dem </w:t>
      </w:r>
      <w:proofErr w:type="spellStart"/>
      <w:r>
        <w:t>gesatz</w:t>
      </w:r>
      <w:proofErr w:type="spellEnd"/>
      <w:r>
        <w:t xml:space="preserve"> und Evangelio / gestrafft </w:t>
      </w:r>
      <w:proofErr w:type="spellStart"/>
      <w:r>
        <w:t>unnd</w:t>
      </w:r>
      <w:proofErr w:type="spellEnd"/>
      <w:r>
        <w:t xml:space="preserve"> </w:t>
      </w:r>
      <w:proofErr w:type="spellStart"/>
      <w:r>
        <w:t>getroestet</w:t>
      </w:r>
      <w:proofErr w:type="spellEnd"/>
      <w:r>
        <w:t xml:space="preserve"> / </w:t>
      </w:r>
      <w:proofErr w:type="spellStart"/>
      <w:r>
        <w:t>wol</w:t>
      </w:r>
      <w:proofErr w:type="spellEnd"/>
      <w:r>
        <w:t xml:space="preserve"> </w:t>
      </w:r>
      <w:proofErr w:type="spellStart"/>
      <w:r>
        <w:t>tauset</w:t>
      </w:r>
      <w:proofErr w:type="spellEnd"/>
      <w:r>
        <w:t xml:space="preserve"> </w:t>
      </w:r>
      <w:proofErr w:type="spellStart"/>
      <w:r>
        <w:t>jar</w:t>
      </w:r>
      <w:proofErr w:type="spellEnd"/>
      <w:r>
        <w:t xml:space="preserve"> / </w:t>
      </w:r>
      <w:proofErr w:type="spellStart"/>
      <w:r>
        <w:t>biß</w:t>
      </w:r>
      <w:proofErr w:type="spellEnd"/>
      <w:r>
        <w:t xml:space="preserve"> </w:t>
      </w:r>
      <w:proofErr w:type="spellStart"/>
      <w:r>
        <w:t>auff</w:t>
      </w:r>
      <w:proofErr w:type="spellEnd"/>
      <w:r>
        <w:t xml:space="preserve"> Abraham. Dann er von seinen heiligen </w:t>
      </w:r>
      <w:proofErr w:type="spellStart"/>
      <w:r>
        <w:t>Großvaettern</w:t>
      </w:r>
      <w:proofErr w:type="spellEnd"/>
      <w:r>
        <w:t xml:space="preserve"> / Enos / Kenan / </w:t>
      </w:r>
      <w:proofErr w:type="spellStart"/>
      <w:r>
        <w:t>Malalell</w:t>
      </w:r>
      <w:proofErr w:type="spellEnd"/>
      <w:r>
        <w:t xml:space="preserve"> / Jared / </w:t>
      </w:r>
      <w:proofErr w:type="spellStart"/>
      <w:r>
        <w:t>Methusalah</w:t>
      </w:r>
      <w:proofErr w:type="spellEnd"/>
      <w:r>
        <w:t xml:space="preserve"> / </w:t>
      </w:r>
      <w:proofErr w:type="spellStart"/>
      <w:r>
        <w:t>Lamech</w:t>
      </w:r>
      <w:proofErr w:type="spellEnd"/>
      <w:r>
        <w:t xml:space="preserve"> / </w:t>
      </w:r>
      <w:proofErr w:type="spellStart"/>
      <w:r>
        <w:t>gelernet</w:t>
      </w:r>
      <w:proofErr w:type="spellEnd"/>
      <w:r>
        <w:t xml:space="preserve"> hatte / wie Gott sein </w:t>
      </w:r>
      <w:proofErr w:type="spellStart"/>
      <w:r>
        <w:t>gebotte</w:t>
      </w:r>
      <w:proofErr w:type="spellEnd"/>
      <w:r>
        <w:t xml:space="preserve"> </w:t>
      </w:r>
      <w:proofErr w:type="spellStart"/>
      <w:r>
        <w:t>wolt</w:t>
      </w:r>
      <w:proofErr w:type="spellEnd"/>
      <w:r>
        <w:t xml:space="preserve"> gehalten haben / </w:t>
      </w:r>
      <w:proofErr w:type="spellStart"/>
      <w:r>
        <w:t>bey</w:t>
      </w:r>
      <w:proofErr w:type="spellEnd"/>
      <w:r>
        <w:t xml:space="preserve"> </w:t>
      </w:r>
      <w:proofErr w:type="spellStart"/>
      <w:r>
        <w:t>verlust</w:t>
      </w:r>
      <w:proofErr w:type="spellEnd"/>
      <w:r>
        <w:t xml:space="preserve"> des ewigen </w:t>
      </w:r>
      <w:proofErr w:type="spellStart"/>
      <w:r>
        <w:t>lebens</w:t>
      </w:r>
      <w:proofErr w:type="spellEnd"/>
      <w:r>
        <w:t xml:space="preserve">. </w:t>
      </w:r>
    </w:p>
    <w:p w14:paraId="34B88549" w14:textId="77777777" w:rsidR="00833A43" w:rsidRDefault="00833A43" w:rsidP="00833A43">
      <w:pPr>
        <w:pStyle w:val="StandardWeb"/>
      </w:pPr>
      <w:r>
        <w:t xml:space="preserve">O wie gern hat Noah </w:t>
      </w:r>
      <w:proofErr w:type="spellStart"/>
      <w:r>
        <w:t>gehoert</w:t>
      </w:r>
      <w:proofErr w:type="spellEnd"/>
      <w:r>
        <w:t xml:space="preserve"> / das im Enos predigt / allerliebster </w:t>
      </w:r>
      <w:proofErr w:type="spellStart"/>
      <w:r>
        <w:t>sun</w:t>
      </w:r>
      <w:proofErr w:type="spellEnd"/>
      <w:r>
        <w:t xml:space="preserve"> / mein </w:t>
      </w:r>
      <w:proofErr w:type="spellStart"/>
      <w:r>
        <w:t>vatter</w:t>
      </w:r>
      <w:proofErr w:type="spellEnd"/>
      <w:r>
        <w:t xml:space="preserve"> Seth für </w:t>
      </w:r>
      <w:proofErr w:type="spellStart"/>
      <w:r>
        <w:t>vierzehen</w:t>
      </w:r>
      <w:proofErr w:type="spellEnd"/>
      <w:r>
        <w:t xml:space="preserve"> </w:t>
      </w:r>
      <w:proofErr w:type="spellStart"/>
      <w:r>
        <w:t>jaren</w:t>
      </w:r>
      <w:proofErr w:type="spellEnd"/>
      <w:r>
        <w:t xml:space="preserve"> gestorben / </w:t>
      </w:r>
      <w:proofErr w:type="spellStart"/>
      <w:r>
        <w:t>hatt</w:t>
      </w:r>
      <w:proofErr w:type="spellEnd"/>
      <w:r>
        <w:t xml:space="preserve"> mir </w:t>
      </w:r>
      <w:proofErr w:type="spellStart"/>
      <w:r>
        <w:t>befolen</w:t>
      </w:r>
      <w:proofErr w:type="spellEnd"/>
      <w:r>
        <w:t xml:space="preserve"> / ich solle dir / vom </w:t>
      </w:r>
      <w:proofErr w:type="spellStart"/>
      <w:r>
        <w:t>gesatz</w:t>
      </w:r>
      <w:proofErr w:type="spellEnd"/>
      <w:r>
        <w:t xml:space="preserve"> und Evangelio / von der </w:t>
      </w:r>
      <w:proofErr w:type="spellStart"/>
      <w:r>
        <w:t>erbsünd</w:t>
      </w:r>
      <w:proofErr w:type="spellEnd"/>
      <w:r>
        <w:t xml:space="preserve"> / </w:t>
      </w:r>
      <w:proofErr w:type="spellStart"/>
      <w:r>
        <w:t>unnd</w:t>
      </w:r>
      <w:proofErr w:type="spellEnd"/>
      <w:r>
        <w:t xml:space="preserve"> des </w:t>
      </w:r>
      <w:proofErr w:type="spellStart"/>
      <w:r>
        <w:t>weibes</w:t>
      </w:r>
      <w:proofErr w:type="spellEnd"/>
      <w:r>
        <w:t xml:space="preserve"> samen predigen / ja mein </w:t>
      </w:r>
      <w:proofErr w:type="spellStart"/>
      <w:r>
        <w:t>Großvatter</w:t>
      </w:r>
      <w:proofErr w:type="spellEnd"/>
      <w:r>
        <w:t xml:space="preserve"> Adam / </w:t>
      </w:r>
      <w:proofErr w:type="spellStart"/>
      <w:r>
        <w:t>hatt</w:t>
      </w:r>
      <w:proofErr w:type="spellEnd"/>
      <w:r>
        <w:t xml:space="preserve"> mir </w:t>
      </w:r>
      <w:proofErr w:type="spellStart"/>
      <w:r>
        <w:t>offt</w:t>
      </w:r>
      <w:proofErr w:type="spellEnd"/>
      <w:r>
        <w:t xml:space="preserve"> </w:t>
      </w:r>
      <w:proofErr w:type="spellStart"/>
      <w:r>
        <w:t>unnd</w:t>
      </w:r>
      <w:proofErr w:type="spellEnd"/>
      <w:r>
        <w:t xml:space="preserve"> </w:t>
      </w:r>
      <w:proofErr w:type="spellStart"/>
      <w:r>
        <w:t>vil</w:t>
      </w:r>
      <w:proofErr w:type="spellEnd"/>
      <w:r>
        <w:t xml:space="preserve"> </w:t>
      </w:r>
      <w:proofErr w:type="spellStart"/>
      <w:r>
        <w:t>deßgleichen</w:t>
      </w:r>
      <w:proofErr w:type="spellEnd"/>
      <w:r>
        <w:t xml:space="preserve"> </w:t>
      </w:r>
      <w:proofErr w:type="spellStart"/>
      <w:r>
        <w:t>befolen</w:t>
      </w:r>
      <w:proofErr w:type="spellEnd"/>
      <w:r>
        <w:t xml:space="preserve"> / welches du auch lernen / </w:t>
      </w:r>
      <w:proofErr w:type="spellStart"/>
      <w:r>
        <w:t>unnd</w:t>
      </w:r>
      <w:proofErr w:type="spellEnd"/>
      <w:r>
        <w:t xml:space="preserve"> alle </w:t>
      </w:r>
      <w:proofErr w:type="spellStart"/>
      <w:r>
        <w:t>waelt</w:t>
      </w:r>
      <w:proofErr w:type="spellEnd"/>
      <w:r>
        <w:t xml:space="preserve"> </w:t>
      </w:r>
      <w:proofErr w:type="spellStart"/>
      <w:r>
        <w:t>leren</w:t>
      </w:r>
      <w:proofErr w:type="spellEnd"/>
      <w:r>
        <w:t xml:space="preserve"> </w:t>
      </w:r>
      <w:proofErr w:type="spellStart"/>
      <w:r>
        <w:t>solt</w:t>
      </w:r>
      <w:proofErr w:type="spellEnd"/>
      <w:r>
        <w:t xml:space="preserve">. </w:t>
      </w:r>
      <w:proofErr w:type="spellStart"/>
      <w:r>
        <w:t>Dise</w:t>
      </w:r>
      <w:proofErr w:type="spellEnd"/>
      <w:r>
        <w:t xml:space="preserve"> </w:t>
      </w:r>
      <w:proofErr w:type="spellStart"/>
      <w:r>
        <w:t>lereten</w:t>
      </w:r>
      <w:proofErr w:type="spellEnd"/>
      <w:r>
        <w:t xml:space="preserve"> Noah </w:t>
      </w:r>
      <w:proofErr w:type="spellStart"/>
      <w:r>
        <w:t>bey</w:t>
      </w:r>
      <w:proofErr w:type="spellEnd"/>
      <w:r>
        <w:t xml:space="preserve"> </w:t>
      </w:r>
      <w:proofErr w:type="spellStart"/>
      <w:r>
        <w:t>fünffhundert</w:t>
      </w:r>
      <w:proofErr w:type="spellEnd"/>
      <w:r>
        <w:t xml:space="preserve"> </w:t>
      </w:r>
      <w:proofErr w:type="spellStart"/>
      <w:r>
        <w:t>jaren</w:t>
      </w:r>
      <w:proofErr w:type="spellEnd"/>
      <w:r>
        <w:t xml:space="preserve"> / </w:t>
      </w:r>
      <w:proofErr w:type="spellStart"/>
      <w:r>
        <w:t>gesatz</w:t>
      </w:r>
      <w:proofErr w:type="spellEnd"/>
      <w:r>
        <w:t xml:space="preserve"> / </w:t>
      </w:r>
      <w:proofErr w:type="spellStart"/>
      <w:r>
        <w:t>unnd</w:t>
      </w:r>
      <w:proofErr w:type="spellEnd"/>
      <w:r>
        <w:t xml:space="preserve"> Evangelion / </w:t>
      </w:r>
      <w:proofErr w:type="spellStart"/>
      <w:r>
        <w:t>biß</w:t>
      </w:r>
      <w:proofErr w:type="spellEnd"/>
      <w:r>
        <w:t xml:space="preserve"> das im Gott </w:t>
      </w:r>
      <w:proofErr w:type="spellStart"/>
      <w:r>
        <w:t>befalch</w:t>
      </w:r>
      <w:proofErr w:type="spellEnd"/>
      <w:r>
        <w:t xml:space="preserve"> / die Arca </w:t>
      </w:r>
      <w:proofErr w:type="spellStart"/>
      <w:r>
        <w:t>zubauwen</w:t>
      </w:r>
      <w:proofErr w:type="spellEnd"/>
      <w:r>
        <w:t xml:space="preserve"> / weil </w:t>
      </w:r>
      <w:proofErr w:type="spellStart"/>
      <w:r>
        <w:t>Got</w:t>
      </w:r>
      <w:proofErr w:type="spellEnd"/>
      <w:r>
        <w:t xml:space="preserve"> im sinn hatte / die </w:t>
      </w:r>
      <w:proofErr w:type="spellStart"/>
      <w:r>
        <w:t>welt</w:t>
      </w:r>
      <w:proofErr w:type="spellEnd"/>
      <w:r>
        <w:t xml:space="preserve"> mit der </w:t>
      </w:r>
      <w:proofErr w:type="spellStart"/>
      <w:r>
        <w:t>sündfluß</w:t>
      </w:r>
      <w:proofErr w:type="spellEnd"/>
      <w:r>
        <w:t xml:space="preserve"> </w:t>
      </w:r>
      <w:proofErr w:type="spellStart"/>
      <w:r>
        <w:t>zuverderben</w:t>
      </w:r>
      <w:proofErr w:type="spellEnd"/>
      <w:r>
        <w:t xml:space="preserve"> / </w:t>
      </w:r>
      <w:proofErr w:type="spellStart"/>
      <w:r>
        <w:t>umb</w:t>
      </w:r>
      <w:proofErr w:type="spellEnd"/>
      <w:r>
        <w:t xml:space="preserve"> des willen / das sie </w:t>
      </w:r>
      <w:proofErr w:type="spellStart"/>
      <w:r>
        <w:t>beyde</w:t>
      </w:r>
      <w:proofErr w:type="spellEnd"/>
      <w:r>
        <w:t xml:space="preserve"> </w:t>
      </w:r>
      <w:proofErr w:type="spellStart"/>
      <w:r>
        <w:t>gesatz</w:t>
      </w:r>
      <w:proofErr w:type="spellEnd"/>
      <w:r>
        <w:t xml:space="preserve"> / </w:t>
      </w:r>
      <w:proofErr w:type="spellStart"/>
      <w:r>
        <w:t>unnd</w:t>
      </w:r>
      <w:proofErr w:type="spellEnd"/>
      <w:r>
        <w:t xml:space="preserve"> Evangelion verachteten / </w:t>
      </w:r>
      <w:proofErr w:type="spellStart"/>
      <w:r>
        <w:t>unnd</w:t>
      </w:r>
      <w:proofErr w:type="spellEnd"/>
      <w:r>
        <w:t xml:space="preserve"> </w:t>
      </w:r>
      <w:proofErr w:type="spellStart"/>
      <w:r>
        <w:t>ungestrafft</w:t>
      </w:r>
      <w:proofErr w:type="spellEnd"/>
      <w:r>
        <w:t xml:space="preserve"> sein </w:t>
      </w:r>
      <w:proofErr w:type="spellStart"/>
      <w:r>
        <w:t>wolten</w:t>
      </w:r>
      <w:proofErr w:type="spellEnd"/>
      <w:r>
        <w:t xml:space="preserve"> / als man dann </w:t>
      </w:r>
      <w:proofErr w:type="spellStart"/>
      <w:r>
        <w:t>yetz</w:t>
      </w:r>
      <w:proofErr w:type="spellEnd"/>
      <w:r>
        <w:t xml:space="preserve"> auch </w:t>
      </w:r>
      <w:proofErr w:type="spellStart"/>
      <w:r>
        <w:t>thürftiglich</w:t>
      </w:r>
      <w:proofErr w:type="spellEnd"/>
      <w:r>
        <w:t xml:space="preserve"> / die </w:t>
      </w:r>
      <w:proofErr w:type="spellStart"/>
      <w:r>
        <w:t>prediger</w:t>
      </w:r>
      <w:proofErr w:type="spellEnd"/>
      <w:r>
        <w:t xml:space="preserve"> verachtet / und </w:t>
      </w:r>
      <w:proofErr w:type="spellStart"/>
      <w:r>
        <w:t>darumb</w:t>
      </w:r>
      <w:proofErr w:type="spellEnd"/>
      <w:r>
        <w:t xml:space="preserve"> verklaget / das sie nicht straffen. </w:t>
      </w:r>
      <w:proofErr w:type="spellStart"/>
      <w:r>
        <w:t>Ddann</w:t>
      </w:r>
      <w:proofErr w:type="spellEnd"/>
      <w:r>
        <w:t xml:space="preserve"> wie es </w:t>
      </w:r>
      <w:proofErr w:type="spellStart"/>
      <w:r>
        <w:t>yetz</w:t>
      </w:r>
      <w:proofErr w:type="spellEnd"/>
      <w:r>
        <w:t xml:space="preserve"> zugehet / das Meister </w:t>
      </w:r>
      <w:proofErr w:type="spellStart"/>
      <w:r>
        <w:t>kluegel</w:t>
      </w:r>
      <w:proofErr w:type="spellEnd"/>
      <w:r>
        <w:t xml:space="preserve"> / </w:t>
      </w:r>
      <w:proofErr w:type="spellStart"/>
      <w:r>
        <w:t>unnd</w:t>
      </w:r>
      <w:proofErr w:type="spellEnd"/>
      <w:r>
        <w:t xml:space="preserve"> Juncker Naseweis / dem Evangelio / keine </w:t>
      </w:r>
      <w:proofErr w:type="spellStart"/>
      <w:r>
        <w:t>ruge</w:t>
      </w:r>
      <w:proofErr w:type="spellEnd"/>
      <w:r>
        <w:t xml:space="preserve"> lassen </w:t>
      </w:r>
      <w:proofErr w:type="spellStart"/>
      <w:r>
        <w:t>koennen</w:t>
      </w:r>
      <w:proofErr w:type="spellEnd"/>
      <w:r>
        <w:t xml:space="preserve"> / also </w:t>
      </w:r>
      <w:proofErr w:type="spellStart"/>
      <w:r>
        <w:t>liessen</w:t>
      </w:r>
      <w:proofErr w:type="spellEnd"/>
      <w:r>
        <w:t xml:space="preserve"> auch die </w:t>
      </w:r>
      <w:proofErr w:type="spellStart"/>
      <w:r>
        <w:t>Cainschen</w:t>
      </w:r>
      <w:proofErr w:type="spellEnd"/>
      <w:r>
        <w:t xml:space="preserve"> / dem Noah nimmer </w:t>
      </w:r>
      <w:proofErr w:type="spellStart"/>
      <w:r>
        <w:t>ruge</w:t>
      </w:r>
      <w:proofErr w:type="spellEnd"/>
      <w:r>
        <w:t xml:space="preserve"> / wie aber Gott </w:t>
      </w:r>
      <w:proofErr w:type="spellStart"/>
      <w:r>
        <w:t>yetz</w:t>
      </w:r>
      <w:proofErr w:type="spellEnd"/>
      <w:r>
        <w:t xml:space="preserve"> </w:t>
      </w:r>
      <w:proofErr w:type="spellStart"/>
      <w:r>
        <w:t>langmuttig</w:t>
      </w:r>
      <w:proofErr w:type="spellEnd"/>
      <w:r>
        <w:t xml:space="preserve"> ist </w:t>
      </w:r>
      <w:proofErr w:type="spellStart"/>
      <w:r>
        <w:t>zustraffen</w:t>
      </w:r>
      <w:proofErr w:type="spellEnd"/>
      <w:r>
        <w:t xml:space="preserve"> / und </w:t>
      </w:r>
      <w:proofErr w:type="spellStart"/>
      <w:r>
        <w:t>auß</w:t>
      </w:r>
      <w:proofErr w:type="spellEnd"/>
      <w:r>
        <w:t xml:space="preserve"> </w:t>
      </w:r>
      <w:proofErr w:type="spellStart"/>
      <w:r>
        <w:t>gnaden</w:t>
      </w:r>
      <w:proofErr w:type="spellEnd"/>
      <w:r>
        <w:t xml:space="preserve"> </w:t>
      </w:r>
      <w:proofErr w:type="spellStart"/>
      <w:r>
        <w:t>imer</w:t>
      </w:r>
      <w:proofErr w:type="spellEnd"/>
      <w:r>
        <w:t xml:space="preserve"> fort predigen lasst / auch den </w:t>
      </w:r>
      <w:proofErr w:type="spellStart"/>
      <w:r>
        <w:t>verechtern</w:t>
      </w:r>
      <w:proofErr w:type="spellEnd"/>
      <w:r>
        <w:t xml:space="preserve"> / ob sie Busse thun </w:t>
      </w:r>
      <w:proofErr w:type="spellStart"/>
      <w:r>
        <w:t>wolten</w:t>
      </w:r>
      <w:proofErr w:type="spellEnd"/>
      <w:r>
        <w:t xml:space="preserve"> / und glauben an Christum / </w:t>
      </w:r>
      <w:proofErr w:type="spellStart"/>
      <w:r>
        <w:t>auff</w:t>
      </w:r>
      <w:proofErr w:type="spellEnd"/>
      <w:r>
        <w:t xml:space="preserve"> das sie nicht / hie </w:t>
      </w:r>
      <w:proofErr w:type="spellStart"/>
      <w:r>
        <w:t>unn</w:t>
      </w:r>
      <w:proofErr w:type="spellEnd"/>
      <w:r>
        <w:t xml:space="preserve"> dort </w:t>
      </w:r>
      <w:proofErr w:type="spellStart"/>
      <w:r>
        <w:t>verlorn</w:t>
      </w:r>
      <w:proofErr w:type="spellEnd"/>
      <w:r>
        <w:t xml:space="preserve"> werden. Also ließ er den Noah / </w:t>
      </w:r>
      <w:proofErr w:type="spellStart"/>
      <w:r>
        <w:t>bey</w:t>
      </w:r>
      <w:proofErr w:type="spellEnd"/>
      <w:r>
        <w:t xml:space="preserve"> hundert </w:t>
      </w:r>
      <w:proofErr w:type="spellStart"/>
      <w:r>
        <w:t>unnd</w:t>
      </w:r>
      <w:proofErr w:type="spellEnd"/>
      <w:r>
        <w:t xml:space="preserve"> </w:t>
      </w:r>
      <w:proofErr w:type="spellStart"/>
      <w:r>
        <w:t>zwentzig</w:t>
      </w:r>
      <w:proofErr w:type="spellEnd"/>
      <w:r>
        <w:t xml:space="preserve"> </w:t>
      </w:r>
      <w:proofErr w:type="spellStart"/>
      <w:r>
        <w:t>jaren</w:t>
      </w:r>
      <w:proofErr w:type="spellEnd"/>
      <w:r>
        <w:t xml:space="preserve"> predigen / ob sich die unkeusche </w:t>
      </w:r>
      <w:proofErr w:type="spellStart"/>
      <w:r>
        <w:t>Sewe</w:t>
      </w:r>
      <w:proofErr w:type="spellEnd"/>
      <w:r>
        <w:t xml:space="preserve"> </w:t>
      </w:r>
      <w:proofErr w:type="spellStart"/>
      <w:r>
        <w:t>unn</w:t>
      </w:r>
      <w:proofErr w:type="spellEnd"/>
      <w:r>
        <w:t xml:space="preserve"> neidischen </w:t>
      </w:r>
      <w:proofErr w:type="spellStart"/>
      <w:r>
        <w:t>hunde</w:t>
      </w:r>
      <w:proofErr w:type="spellEnd"/>
      <w:r>
        <w:t xml:space="preserve"> / die </w:t>
      </w:r>
      <w:proofErr w:type="spellStart"/>
      <w:r>
        <w:t>Cainschen</w:t>
      </w:r>
      <w:proofErr w:type="spellEnd"/>
      <w:r>
        <w:t xml:space="preserve"> </w:t>
      </w:r>
      <w:proofErr w:type="spellStart"/>
      <w:r>
        <w:t>bekeren</w:t>
      </w:r>
      <w:proofErr w:type="spellEnd"/>
      <w:r>
        <w:t xml:space="preserve"> </w:t>
      </w:r>
      <w:proofErr w:type="spellStart"/>
      <w:r>
        <w:t>wolten</w:t>
      </w:r>
      <w:proofErr w:type="spellEnd"/>
      <w:r>
        <w:t xml:space="preserve"> / </w:t>
      </w:r>
      <w:proofErr w:type="spellStart"/>
      <w:r>
        <w:t>unn</w:t>
      </w:r>
      <w:proofErr w:type="spellEnd"/>
      <w:r>
        <w:t xml:space="preserve"> glauben an Christum / </w:t>
      </w:r>
      <w:proofErr w:type="spellStart"/>
      <w:r>
        <w:t>auff</w:t>
      </w:r>
      <w:proofErr w:type="spellEnd"/>
      <w:r>
        <w:t xml:space="preserve"> das sie nicht hie / von </w:t>
      </w:r>
      <w:proofErr w:type="spellStart"/>
      <w:r>
        <w:t>sündfluß</w:t>
      </w:r>
      <w:proofErr w:type="spellEnd"/>
      <w:r>
        <w:t xml:space="preserve"> / </w:t>
      </w:r>
      <w:proofErr w:type="spellStart"/>
      <w:r>
        <w:t>unnd</w:t>
      </w:r>
      <w:proofErr w:type="spellEnd"/>
      <w:r>
        <w:t xml:space="preserve"> dort von helle verschlungen würden ewiglich. </w:t>
      </w:r>
    </w:p>
    <w:p w14:paraId="25DE0A94" w14:textId="77777777" w:rsidR="00833A43" w:rsidRDefault="00833A43" w:rsidP="00833A43">
      <w:pPr>
        <w:pStyle w:val="StandardWeb"/>
      </w:pPr>
      <w:r>
        <w:t xml:space="preserve">Wie aber wir so wenig </w:t>
      </w:r>
      <w:proofErr w:type="spellStart"/>
      <w:r>
        <w:t>leütte</w:t>
      </w:r>
      <w:proofErr w:type="spellEnd"/>
      <w:r>
        <w:t xml:space="preserve"> sehen / die sich Gottes </w:t>
      </w:r>
      <w:proofErr w:type="spellStart"/>
      <w:r>
        <w:t>worts</w:t>
      </w:r>
      <w:proofErr w:type="spellEnd"/>
      <w:r>
        <w:t xml:space="preserve"> ernstlich </w:t>
      </w:r>
      <w:proofErr w:type="spellStart"/>
      <w:r>
        <w:t>annemen</w:t>
      </w:r>
      <w:proofErr w:type="spellEnd"/>
      <w:r>
        <w:t xml:space="preserve"> / das wir schier mehr / </w:t>
      </w:r>
      <w:proofErr w:type="spellStart"/>
      <w:r>
        <w:t>widersaecher</w:t>
      </w:r>
      <w:proofErr w:type="spellEnd"/>
      <w:r>
        <w:t xml:space="preserve"> </w:t>
      </w:r>
      <w:proofErr w:type="spellStart"/>
      <w:r>
        <w:t>unn</w:t>
      </w:r>
      <w:proofErr w:type="spellEnd"/>
      <w:r>
        <w:t xml:space="preserve"> </w:t>
      </w:r>
      <w:proofErr w:type="spellStart"/>
      <w:r>
        <w:t>verkleger</w:t>
      </w:r>
      <w:proofErr w:type="spellEnd"/>
      <w:r>
        <w:t xml:space="preserve"> / dann </w:t>
      </w:r>
      <w:proofErr w:type="spellStart"/>
      <w:r>
        <w:t>zuhoerer</w:t>
      </w:r>
      <w:proofErr w:type="spellEnd"/>
      <w:r>
        <w:t xml:space="preserve"> / und </w:t>
      </w:r>
      <w:proofErr w:type="spellStart"/>
      <w:r>
        <w:t>folger</w:t>
      </w:r>
      <w:proofErr w:type="spellEnd"/>
      <w:r>
        <w:t xml:space="preserve"> sehen / also verachtet zu Noah </w:t>
      </w:r>
      <w:proofErr w:type="spellStart"/>
      <w:r>
        <w:t>zeite</w:t>
      </w:r>
      <w:proofErr w:type="spellEnd"/>
      <w:r>
        <w:t xml:space="preserve"> / alle </w:t>
      </w:r>
      <w:proofErr w:type="spellStart"/>
      <w:r>
        <w:t>welt</w:t>
      </w:r>
      <w:proofErr w:type="spellEnd"/>
      <w:r>
        <w:t xml:space="preserve"> Gottes </w:t>
      </w:r>
      <w:proofErr w:type="spellStart"/>
      <w:r>
        <w:t>wort</w:t>
      </w:r>
      <w:proofErr w:type="spellEnd"/>
      <w:r>
        <w:t xml:space="preserve"> / das nur acht </w:t>
      </w:r>
      <w:proofErr w:type="spellStart"/>
      <w:r>
        <w:t>seelen</w:t>
      </w:r>
      <w:proofErr w:type="spellEnd"/>
      <w:r>
        <w:t xml:space="preserve"> Noah </w:t>
      </w:r>
      <w:proofErr w:type="spellStart"/>
      <w:r>
        <w:t>glaubeten</w:t>
      </w:r>
      <w:proofErr w:type="spellEnd"/>
      <w:r>
        <w:t xml:space="preserve"> / und in der Arca behalten wurden / die anderen </w:t>
      </w:r>
      <w:proofErr w:type="spellStart"/>
      <w:r>
        <w:t>giengen</w:t>
      </w:r>
      <w:proofErr w:type="spellEnd"/>
      <w:r>
        <w:t xml:space="preserve"> alle zugrunde. Ach Herr Gott / es </w:t>
      </w:r>
      <w:proofErr w:type="spellStart"/>
      <w:r>
        <w:t>hilfft</w:t>
      </w:r>
      <w:proofErr w:type="spellEnd"/>
      <w:r>
        <w:t xml:space="preserve"> kein straffen / kein plage / kein </w:t>
      </w:r>
      <w:proofErr w:type="spellStart"/>
      <w:r>
        <w:t>sündfluß</w:t>
      </w:r>
      <w:proofErr w:type="spellEnd"/>
      <w:r>
        <w:t xml:space="preserve">. Krieget doch der gute Noah / hundert </w:t>
      </w:r>
      <w:proofErr w:type="spellStart"/>
      <w:r>
        <w:t>jare</w:t>
      </w:r>
      <w:proofErr w:type="spellEnd"/>
      <w:r>
        <w:t xml:space="preserve"> / nach der </w:t>
      </w:r>
      <w:proofErr w:type="spellStart"/>
      <w:r>
        <w:t>sündfluß</w:t>
      </w:r>
      <w:proofErr w:type="spellEnd"/>
      <w:r>
        <w:t xml:space="preserve"> / erst ein </w:t>
      </w:r>
      <w:proofErr w:type="spellStart"/>
      <w:r>
        <w:t>neüwe</w:t>
      </w:r>
      <w:proofErr w:type="spellEnd"/>
      <w:r>
        <w:t xml:space="preserve"> </w:t>
      </w:r>
      <w:proofErr w:type="spellStart"/>
      <w:r>
        <w:t>muehe</w:t>
      </w:r>
      <w:proofErr w:type="spellEnd"/>
      <w:r>
        <w:t xml:space="preserve"> / und </w:t>
      </w:r>
      <w:proofErr w:type="spellStart"/>
      <w:r>
        <w:t>arbeit</w:t>
      </w:r>
      <w:proofErr w:type="spellEnd"/>
      <w:r>
        <w:t xml:space="preserve"> </w:t>
      </w:r>
      <w:proofErr w:type="spellStart"/>
      <w:r>
        <w:t>zupredigen</w:t>
      </w:r>
      <w:proofErr w:type="spellEnd"/>
      <w:r>
        <w:t xml:space="preserve"> / wider die Babylonier / so den Thurn </w:t>
      </w:r>
      <w:proofErr w:type="spellStart"/>
      <w:r>
        <w:t>bauweten</w:t>
      </w:r>
      <w:proofErr w:type="spellEnd"/>
      <w:r>
        <w:t xml:space="preserve"> / welche im auch nicht folgen </w:t>
      </w:r>
      <w:proofErr w:type="spellStart"/>
      <w:r>
        <w:t>wolten</w:t>
      </w:r>
      <w:proofErr w:type="spellEnd"/>
      <w:r>
        <w:t xml:space="preserve"> / </w:t>
      </w:r>
      <w:proofErr w:type="spellStart"/>
      <w:r>
        <w:t>biß</w:t>
      </w:r>
      <w:proofErr w:type="spellEnd"/>
      <w:r>
        <w:t xml:space="preserve"> das sie Gott plaget / so gar ist alles </w:t>
      </w:r>
      <w:proofErr w:type="spellStart"/>
      <w:r>
        <w:t>fleisch</w:t>
      </w:r>
      <w:proofErr w:type="spellEnd"/>
      <w:r>
        <w:t xml:space="preserve"> / in </w:t>
      </w:r>
      <w:proofErr w:type="spellStart"/>
      <w:r>
        <w:t>grund</w:t>
      </w:r>
      <w:proofErr w:type="spellEnd"/>
      <w:r>
        <w:t xml:space="preserve"> hinein / durch Adams falle / mit allem </w:t>
      </w:r>
      <w:proofErr w:type="spellStart"/>
      <w:r>
        <w:t>tichten</w:t>
      </w:r>
      <w:proofErr w:type="spellEnd"/>
      <w:r>
        <w:t xml:space="preserve"> </w:t>
      </w:r>
      <w:proofErr w:type="spellStart"/>
      <w:r>
        <w:t>unnd</w:t>
      </w:r>
      <w:proofErr w:type="spellEnd"/>
      <w:r>
        <w:t xml:space="preserve"> thun verderbet. </w:t>
      </w:r>
    </w:p>
    <w:p w14:paraId="52488710" w14:textId="77777777" w:rsidR="00833A43" w:rsidRDefault="00833A43" w:rsidP="00833A43">
      <w:pPr>
        <w:pStyle w:val="StandardWeb"/>
      </w:pPr>
      <w:proofErr w:type="spellStart"/>
      <w:r>
        <w:t>Drumb</w:t>
      </w:r>
      <w:proofErr w:type="spellEnd"/>
      <w:r>
        <w:t xml:space="preserve"> wie sich Noah des </w:t>
      </w:r>
      <w:proofErr w:type="spellStart"/>
      <w:r>
        <w:t>getroesten</w:t>
      </w:r>
      <w:proofErr w:type="spellEnd"/>
      <w:r>
        <w:t xml:space="preserve"> musst / die </w:t>
      </w:r>
      <w:proofErr w:type="spellStart"/>
      <w:r>
        <w:t>neünhundet</w:t>
      </w:r>
      <w:proofErr w:type="spellEnd"/>
      <w:r>
        <w:t xml:space="preserve"> und </w:t>
      </w:r>
      <w:proofErr w:type="spellStart"/>
      <w:r>
        <w:t>fünfftzig</w:t>
      </w:r>
      <w:proofErr w:type="spellEnd"/>
      <w:r>
        <w:t xml:space="preserve"> </w:t>
      </w:r>
      <w:proofErr w:type="spellStart"/>
      <w:r>
        <w:t>jare</w:t>
      </w:r>
      <w:proofErr w:type="spellEnd"/>
      <w:r>
        <w:t xml:space="preserve"> seines </w:t>
      </w:r>
      <w:proofErr w:type="spellStart"/>
      <w:r>
        <w:t>lebens</w:t>
      </w:r>
      <w:proofErr w:type="spellEnd"/>
      <w:r>
        <w:t xml:space="preserve"> / das er </w:t>
      </w:r>
      <w:proofErr w:type="spellStart"/>
      <w:r>
        <w:t>imer</w:t>
      </w:r>
      <w:proofErr w:type="spellEnd"/>
      <w:r>
        <w:t xml:space="preserve"> fort prediget / und sich die </w:t>
      </w:r>
      <w:proofErr w:type="spellStart"/>
      <w:r>
        <w:t>Cainschen</w:t>
      </w:r>
      <w:proofErr w:type="spellEnd"/>
      <w:r>
        <w:t xml:space="preserve"> nicht abschrecken lies / den wenig </w:t>
      </w:r>
      <w:proofErr w:type="spellStart"/>
      <w:r>
        <w:t>ausserwelten</w:t>
      </w:r>
      <w:proofErr w:type="spellEnd"/>
      <w:r>
        <w:t xml:space="preserve"> </w:t>
      </w:r>
      <w:proofErr w:type="spellStart"/>
      <w:r>
        <w:t>zupredigen</w:t>
      </w:r>
      <w:proofErr w:type="spellEnd"/>
      <w:r>
        <w:t xml:space="preserve"> / ob er gleich nimmer </w:t>
      </w:r>
      <w:proofErr w:type="spellStart"/>
      <w:r>
        <w:t>besserung</w:t>
      </w:r>
      <w:proofErr w:type="spellEnd"/>
      <w:r>
        <w:t xml:space="preserve"> </w:t>
      </w:r>
      <w:proofErr w:type="spellStart"/>
      <w:r>
        <w:t>sahe</w:t>
      </w:r>
      <w:proofErr w:type="spellEnd"/>
      <w:r>
        <w:t xml:space="preserve"> / an dem </w:t>
      </w:r>
      <w:proofErr w:type="spellStart"/>
      <w:r>
        <w:t>grossen</w:t>
      </w:r>
      <w:proofErr w:type="spellEnd"/>
      <w:r>
        <w:t xml:space="preserve"> </w:t>
      </w:r>
      <w:proofErr w:type="spellStart"/>
      <w:r>
        <w:t>hauffen</w:t>
      </w:r>
      <w:proofErr w:type="spellEnd"/>
      <w:r>
        <w:t xml:space="preserve"> / der verlornen / also </w:t>
      </w:r>
      <w:proofErr w:type="spellStart"/>
      <w:r>
        <w:t>muessen</w:t>
      </w:r>
      <w:proofErr w:type="spellEnd"/>
      <w:r>
        <w:t xml:space="preserve"> wir auch / </w:t>
      </w:r>
      <w:proofErr w:type="spellStart"/>
      <w:r>
        <w:t>umb</w:t>
      </w:r>
      <w:proofErr w:type="spellEnd"/>
      <w:r>
        <w:t xml:space="preserve"> des kleines </w:t>
      </w:r>
      <w:proofErr w:type="spellStart"/>
      <w:r>
        <w:t>heüfflins</w:t>
      </w:r>
      <w:proofErr w:type="spellEnd"/>
      <w:r>
        <w:t xml:space="preserve"> willen / alles leiden und Gott die </w:t>
      </w:r>
      <w:proofErr w:type="spellStart"/>
      <w:r>
        <w:t>rach</w:t>
      </w:r>
      <w:proofErr w:type="spellEnd"/>
      <w:r>
        <w:t xml:space="preserve"> heim stellen / welcher so war / aller </w:t>
      </w:r>
      <w:proofErr w:type="spellStart"/>
      <w:r>
        <w:t>prediger</w:t>
      </w:r>
      <w:proofErr w:type="spellEnd"/>
      <w:r>
        <w:t xml:space="preserve"> </w:t>
      </w:r>
      <w:proofErr w:type="spellStart"/>
      <w:r>
        <w:t>diser</w:t>
      </w:r>
      <w:proofErr w:type="spellEnd"/>
      <w:r>
        <w:t xml:space="preserve"> zeit / </w:t>
      </w:r>
      <w:proofErr w:type="spellStart"/>
      <w:r>
        <w:t>verkleger</w:t>
      </w:r>
      <w:proofErr w:type="spellEnd"/>
      <w:r>
        <w:t xml:space="preserve"> </w:t>
      </w:r>
      <w:proofErr w:type="spellStart"/>
      <w:r>
        <w:t>unnd</w:t>
      </w:r>
      <w:proofErr w:type="spellEnd"/>
      <w:r>
        <w:t xml:space="preserve"> feinde </w:t>
      </w:r>
      <w:proofErr w:type="spellStart"/>
      <w:r>
        <w:t>würt</w:t>
      </w:r>
      <w:proofErr w:type="spellEnd"/>
      <w:r>
        <w:t xml:space="preserve"> plagen (wo sie nicht </w:t>
      </w:r>
      <w:proofErr w:type="spellStart"/>
      <w:r>
        <w:t>busse</w:t>
      </w:r>
      <w:proofErr w:type="spellEnd"/>
      <w:r>
        <w:t xml:space="preserve"> thun </w:t>
      </w:r>
      <w:proofErr w:type="spellStart"/>
      <w:r>
        <w:t>unnd</w:t>
      </w:r>
      <w:proofErr w:type="spellEnd"/>
      <w:r>
        <w:t xml:space="preserve"> glauben an Christum nach unser </w:t>
      </w:r>
      <w:proofErr w:type="spellStart"/>
      <w:r>
        <w:t>lere</w:t>
      </w:r>
      <w:proofErr w:type="spellEnd"/>
      <w:r>
        <w:t xml:space="preserve">) als er die </w:t>
      </w:r>
      <w:proofErr w:type="spellStart"/>
      <w:r>
        <w:t>gantze</w:t>
      </w:r>
      <w:proofErr w:type="spellEnd"/>
      <w:r>
        <w:t xml:space="preserve"> </w:t>
      </w:r>
      <w:proofErr w:type="spellStart"/>
      <w:r>
        <w:t>waelt</w:t>
      </w:r>
      <w:proofErr w:type="spellEnd"/>
      <w:r>
        <w:t xml:space="preserve"> / mit der </w:t>
      </w:r>
      <w:proofErr w:type="spellStart"/>
      <w:r>
        <w:t>sünd</w:t>
      </w:r>
      <w:proofErr w:type="spellEnd"/>
      <w:r>
        <w:t xml:space="preserve"> / </w:t>
      </w:r>
      <w:proofErr w:type="spellStart"/>
      <w:r>
        <w:t>fluß</w:t>
      </w:r>
      <w:proofErr w:type="spellEnd"/>
      <w:r>
        <w:t xml:space="preserve"> / </w:t>
      </w:r>
      <w:proofErr w:type="spellStart"/>
      <w:r>
        <w:t>dadrumb</w:t>
      </w:r>
      <w:proofErr w:type="spellEnd"/>
      <w:r>
        <w:t xml:space="preserve"> vertilget / das sie Noah </w:t>
      </w:r>
      <w:proofErr w:type="spellStart"/>
      <w:r>
        <w:t>prredig</w:t>
      </w:r>
      <w:proofErr w:type="spellEnd"/>
      <w:r>
        <w:t xml:space="preserve"> </w:t>
      </w:r>
      <w:proofErr w:type="spellStart"/>
      <w:r>
        <w:t>verachtetten</w:t>
      </w:r>
      <w:proofErr w:type="spellEnd"/>
      <w:r>
        <w:t xml:space="preserve">. Der Herr weißt die </w:t>
      </w:r>
      <w:proofErr w:type="spellStart"/>
      <w:r>
        <w:t>Gottsaeligen</w:t>
      </w:r>
      <w:proofErr w:type="spellEnd"/>
      <w:r>
        <w:t xml:space="preserve"> / </w:t>
      </w:r>
      <w:proofErr w:type="spellStart"/>
      <w:r>
        <w:t>auß</w:t>
      </w:r>
      <w:proofErr w:type="spellEnd"/>
      <w:r>
        <w:t xml:space="preserve"> der </w:t>
      </w:r>
      <w:proofErr w:type="spellStart"/>
      <w:r>
        <w:t>verushcung</w:t>
      </w:r>
      <w:proofErr w:type="spellEnd"/>
      <w:r>
        <w:t xml:space="preserve"> </w:t>
      </w:r>
      <w:proofErr w:type="spellStart"/>
      <w:r>
        <w:t>zuerloesen</w:t>
      </w:r>
      <w:proofErr w:type="spellEnd"/>
      <w:r>
        <w:t xml:space="preserve"> / die ungerechten aber behalten / zum tage des </w:t>
      </w:r>
      <w:proofErr w:type="spellStart"/>
      <w:r>
        <w:t>gerichts</w:t>
      </w:r>
      <w:proofErr w:type="spellEnd"/>
      <w:r>
        <w:t xml:space="preserve"> </w:t>
      </w:r>
      <w:proofErr w:type="spellStart"/>
      <w:r>
        <w:t>zupeinigen</w:t>
      </w:r>
      <w:proofErr w:type="spellEnd"/>
      <w:r>
        <w:t xml:space="preserve">. </w:t>
      </w:r>
    </w:p>
    <w:p w14:paraId="43724C9A" w14:textId="77777777" w:rsidR="00833A43" w:rsidRDefault="00833A43" w:rsidP="00833A43">
      <w:pPr>
        <w:pStyle w:val="StandardWeb"/>
      </w:pPr>
      <w:r>
        <w:t xml:space="preserve">Laßt uns auch reden von Abraham / aller Christen </w:t>
      </w:r>
      <w:proofErr w:type="spellStart"/>
      <w:r>
        <w:t>vatter</w:t>
      </w:r>
      <w:proofErr w:type="spellEnd"/>
      <w:r>
        <w:t xml:space="preserve"> / welcher mit seinen nachkommen / den heiligen Patriarchen / </w:t>
      </w:r>
      <w:proofErr w:type="spellStart"/>
      <w:r>
        <w:t>deß</w:t>
      </w:r>
      <w:proofErr w:type="spellEnd"/>
      <w:r>
        <w:t xml:space="preserve"> gleichen mit </w:t>
      </w:r>
      <w:proofErr w:type="spellStart"/>
      <w:r>
        <w:t>gesatz</w:t>
      </w:r>
      <w:proofErr w:type="spellEnd"/>
      <w:r>
        <w:t xml:space="preserve"> und Evangelio / die </w:t>
      </w:r>
      <w:proofErr w:type="spellStart"/>
      <w:r>
        <w:t>waelt</w:t>
      </w:r>
      <w:proofErr w:type="spellEnd"/>
      <w:r>
        <w:t xml:space="preserve"> gestrafft / </w:t>
      </w:r>
      <w:proofErr w:type="spellStart"/>
      <w:r>
        <w:t>unn</w:t>
      </w:r>
      <w:proofErr w:type="spellEnd"/>
      <w:r>
        <w:t xml:space="preserve"> </w:t>
      </w:r>
      <w:proofErr w:type="spellStart"/>
      <w:r>
        <w:t>getroestet</w:t>
      </w:r>
      <w:proofErr w:type="spellEnd"/>
      <w:r>
        <w:t xml:space="preserve"> hat / wie Gott </w:t>
      </w:r>
      <w:proofErr w:type="spellStart"/>
      <w:r>
        <w:t>unnd</w:t>
      </w:r>
      <w:proofErr w:type="spellEnd"/>
      <w:r>
        <w:t xml:space="preserve"> Adam und Noah / </w:t>
      </w:r>
      <w:proofErr w:type="spellStart"/>
      <w:r>
        <w:t>bey</w:t>
      </w:r>
      <w:proofErr w:type="spellEnd"/>
      <w:r>
        <w:t xml:space="preserve"> </w:t>
      </w:r>
      <w:proofErr w:type="spellStart"/>
      <w:r>
        <w:t>tauset</w:t>
      </w:r>
      <w:proofErr w:type="spellEnd"/>
      <w:r>
        <w:t xml:space="preserve"> </w:t>
      </w:r>
      <w:proofErr w:type="spellStart"/>
      <w:r>
        <w:t>jaren</w:t>
      </w:r>
      <w:proofErr w:type="spellEnd"/>
      <w:r>
        <w:t xml:space="preserve"> / </w:t>
      </w:r>
      <w:proofErr w:type="spellStart"/>
      <w:r>
        <w:t>biß</w:t>
      </w:r>
      <w:proofErr w:type="spellEnd"/>
      <w:r>
        <w:t xml:space="preserve"> </w:t>
      </w:r>
      <w:proofErr w:type="spellStart"/>
      <w:r>
        <w:t>auff</w:t>
      </w:r>
      <w:proofErr w:type="spellEnd"/>
      <w:r>
        <w:t xml:space="preserve"> David. Dann wie im Gott prediget </w:t>
      </w:r>
      <w:proofErr w:type="spellStart"/>
      <w:r>
        <w:t>gesatz</w:t>
      </w:r>
      <w:proofErr w:type="spellEnd"/>
      <w:r>
        <w:t xml:space="preserve"> </w:t>
      </w:r>
      <w:proofErr w:type="spellStart"/>
      <w:r>
        <w:t>unnd</w:t>
      </w:r>
      <w:proofErr w:type="spellEnd"/>
      <w:r>
        <w:t xml:space="preserve"> Evangelion / da er sprach / gehe </w:t>
      </w:r>
      <w:proofErr w:type="spellStart"/>
      <w:r>
        <w:t>auß</w:t>
      </w:r>
      <w:proofErr w:type="spellEnd"/>
      <w:r>
        <w:t xml:space="preserve"> deinem </w:t>
      </w:r>
      <w:proofErr w:type="spellStart"/>
      <w:r>
        <w:t>vatterland</w:t>
      </w:r>
      <w:proofErr w:type="spellEnd"/>
      <w:r>
        <w:t xml:space="preserve"> / in ein </w:t>
      </w:r>
      <w:proofErr w:type="spellStart"/>
      <w:r>
        <w:t>land</w:t>
      </w:r>
      <w:proofErr w:type="spellEnd"/>
      <w:r>
        <w:t xml:space="preserve"> </w:t>
      </w:r>
      <w:proofErr w:type="spellStart"/>
      <w:r>
        <w:t>dz</w:t>
      </w:r>
      <w:proofErr w:type="spellEnd"/>
      <w:r>
        <w:t xml:space="preserve"> ich dir zeigen will / Ich will dich zu einem Segen machen / </w:t>
      </w:r>
      <w:proofErr w:type="spellStart"/>
      <w:r>
        <w:t>unnd</w:t>
      </w:r>
      <w:proofErr w:type="spellEnd"/>
      <w:r>
        <w:t xml:space="preserve"> in dir / sollen alle </w:t>
      </w:r>
      <w:proofErr w:type="spellStart"/>
      <w:r>
        <w:t>geschlecht</w:t>
      </w:r>
      <w:proofErr w:type="spellEnd"/>
      <w:r>
        <w:t xml:space="preserve"> </w:t>
      </w:r>
      <w:proofErr w:type="spellStart"/>
      <w:r>
        <w:t>auff</w:t>
      </w:r>
      <w:proofErr w:type="spellEnd"/>
      <w:r>
        <w:t xml:space="preserve"> erden gesegnet werden. Also prediget Abraham seinen </w:t>
      </w:r>
      <w:proofErr w:type="spellStart"/>
      <w:r>
        <w:t>kindern</w:t>
      </w:r>
      <w:proofErr w:type="spellEnd"/>
      <w:r>
        <w:t xml:space="preserve"> / </w:t>
      </w:r>
      <w:proofErr w:type="spellStart"/>
      <w:r>
        <w:t>unnd</w:t>
      </w:r>
      <w:proofErr w:type="spellEnd"/>
      <w:r>
        <w:t xml:space="preserve"> seine </w:t>
      </w:r>
      <w:proofErr w:type="spellStart"/>
      <w:r>
        <w:t>kinder</w:t>
      </w:r>
      <w:proofErr w:type="spellEnd"/>
      <w:r>
        <w:t xml:space="preserve"> / </w:t>
      </w:r>
      <w:proofErr w:type="spellStart"/>
      <w:r>
        <w:t>iren</w:t>
      </w:r>
      <w:proofErr w:type="spellEnd"/>
      <w:r>
        <w:t xml:space="preserve"> </w:t>
      </w:r>
      <w:proofErr w:type="spellStart"/>
      <w:r>
        <w:t>nachkomen</w:t>
      </w:r>
      <w:proofErr w:type="spellEnd"/>
      <w:r>
        <w:t xml:space="preserve"> / </w:t>
      </w:r>
      <w:proofErr w:type="spellStart"/>
      <w:r>
        <w:t>gesatz</w:t>
      </w:r>
      <w:proofErr w:type="spellEnd"/>
      <w:r>
        <w:t xml:space="preserve"> </w:t>
      </w:r>
      <w:proofErr w:type="spellStart"/>
      <w:r>
        <w:t>unnd</w:t>
      </w:r>
      <w:proofErr w:type="spellEnd"/>
      <w:r>
        <w:t xml:space="preserve"> Evangelion / über dreihundert </w:t>
      </w:r>
      <w:proofErr w:type="spellStart"/>
      <w:r>
        <w:t>jare</w:t>
      </w:r>
      <w:proofErr w:type="spellEnd"/>
      <w:r>
        <w:t xml:space="preserve"> / </w:t>
      </w:r>
      <w:proofErr w:type="spellStart"/>
      <w:r>
        <w:t>biß</w:t>
      </w:r>
      <w:proofErr w:type="spellEnd"/>
      <w:r>
        <w:t xml:space="preserve"> </w:t>
      </w:r>
      <w:proofErr w:type="spellStart"/>
      <w:r>
        <w:t>auff</w:t>
      </w:r>
      <w:proofErr w:type="spellEnd"/>
      <w:r>
        <w:t xml:space="preserve"> Mosen. </w:t>
      </w:r>
    </w:p>
    <w:p w14:paraId="12F176FB" w14:textId="77777777" w:rsidR="00833A43" w:rsidRDefault="00833A43" w:rsidP="00833A43">
      <w:pPr>
        <w:pStyle w:val="StandardWeb"/>
      </w:pPr>
      <w:r>
        <w:t xml:space="preserve">Gott straffet / </w:t>
      </w:r>
      <w:proofErr w:type="spellStart"/>
      <w:r>
        <w:t>unnd</w:t>
      </w:r>
      <w:proofErr w:type="spellEnd"/>
      <w:r>
        <w:t xml:space="preserve"> </w:t>
      </w:r>
      <w:proofErr w:type="spellStart"/>
      <w:r>
        <w:t>troestet</w:t>
      </w:r>
      <w:proofErr w:type="spellEnd"/>
      <w:r>
        <w:t xml:space="preserve"> / mit </w:t>
      </w:r>
      <w:proofErr w:type="spellStart"/>
      <w:r>
        <w:t>gesatz</w:t>
      </w:r>
      <w:proofErr w:type="spellEnd"/>
      <w:r>
        <w:t xml:space="preserve"> und </w:t>
      </w:r>
      <w:proofErr w:type="spellStart"/>
      <w:r>
        <w:t>troestet</w:t>
      </w:r>
      <w:proofErr w:type="spellEnd"/>
      <w:r>
        <w:t xml:space="preserve"> / mit </w:t>
      </w:r>
      <w:proofErr w:type="spellStart"/>
      <w:r>
        <w:t>gesatz</w:t>
      </w:r>
      <w:proofErr w:type="spellEnd"/>
      <w:r>
        <w:t xml:space="preserve"> und Evangelio so </w:t>
      </w:r>
      <w:proofErr w:type="spellStart"/>
      <w:r>
        <w:t>gwaltiglich</w:t>
      </w:r>
      <w:proofErr w:type="spellEnd"/>
      <w:r>
        <w:t xml:space="preserve"> / das in S. Peter </w:t>
      </w:r>
      <w:proofErr w:type="spellStart"/>
      <w:r>
        <w:t>derhalben</w:t>
      </w:r>
      <w:proofErr w:type="spellEnd"/>
      <w:r>
        <w:t xml:space="preserve"> / einen </w:t>
      </w:r>
      <w:proofErr w:type="spellStart"/>
      <w:r>
        <w:t>prediger</w:t>
      </w:r>
      <w:proofErr w:type="spellEnd"/>
      <w:r>
        <w:t xml:space="preserve"> der </w:t>
      </w:r>
      <w:proofErr w:type="spellStart"/>
      <w:r>
        <w:t>gerechtigkeit</w:t>
      </w:r>
      <w:proofErr w:type="spellEnd"/>
      <w:r>
        <w:t xml:space="preserve"> nennet. Dann er </w:t>
      </w:r>
      <w:proofErr w:type="spellStart"/>
      <w:r>
        <w:t>hette</w:t>
      </w:r>
      <w:proofErr w:type="spellEnd"/>
      <w:r>
        <w:t xml:space="preserve"> gerne / die Sodomiter durch seine bußpredig / von Gottes </w:t>
      </w:r>
      <w:proofErr w:type="spellStart"/>
      <w:r>
        <w:t>feüwr</w:t>
      </w:r>
      <w:proofErr w:type="spellEnd"/>
      <w:r>
        <w:t xml:space="preserve"> </w:t>
      </w:r>
      <w:proofErr w:type="spellStart"/>
      <w:r>
        <w:t>erloeset</w:t>
      </w:r>
      <w:proofErr w:type="spellEnd"/>
      <w:r>
        <w:t xml:space="preserve"> / und durchs Evangelion / von des </w:t>
      </w:r>
      <w:proofErr w:type="spellStart"/>
      <w:r>
        <w:t>weibes</w:t>
      </w:r>
      <w:proofErr w:type="spellEnd"/>
      <w:r>
        <w:t xml:space="preserve"> samen / zum ewigen leben bracht. </w:t>
      </w:r>
    </w:p>
    <w:p w14:paraId="546E3627" w14:textId="77777777" w:rsidR="00833A43" w:rsidRDefault="00833A43" w:rsidP="00833A43">
      <w:pPr>
        <w:pStyle w:val="StandardWeb"/>
      </w:pPr>
      <w:r>
        <w:t xml:space="preserve">Summa Gottes heiligen alle / von der </w:t>
      </w:r>
      <w:proofErr w:type="spellStart"/>
      <w:r>
        <w:t>welt</w:t>
      </w:r>
      <w:proofErr w:type="spellEnd"/>
      <w:r>
        <w:t xml:space="preserve"> an / </w:t>
      </w:r>
      <w:proofErr w:type="spellStart"/>
      <w:r>
        <w:t>biß</w:t>
      </w:r>
      <w:proofErr w:type="spellEnd"/>
      <w:r>
        <w:t xml:space="preserve"> </w:t>
      </w:r>
      <w:proofErr w:type="spellStart"/>
      <w:r>
        <w:t>auff</w:t>
      </w:r>
      <w:proofErr w:type="spellEnd"/>
      <w:r>
        <w:t xml:space="preserve"> Mosen / haben nichts anders gestrafft / dann das wider Gottes willen ist / im </w:t>
      </w:r>
      <w:proofErr w:type="spellStart"/>
      <w:r>
        <w:t>hertzen</w:t>
      </w:r>
      <w:proofErr w:type="spellEnd"/>
      <w:r>
        <w:t xml:space="preserve"> geschrieben / </w:t>
      </w:r>
      <w:proofErr w:type="spellStart"/>
      <w:r>
        <w:t>unnd</w:t>
      </w:r>
      <w:proofErr w:type="spellEnd"/>
      <w:r>
        <w:t xml:space="preserve"> in </w:t>
      </w:r>
      <w:proofErr w:type="spellStart"/>
      <w:r>
        <w:t>zehen</w:t>
      </w:r>
      <w:proofErr w:type="spellEnd"/>
      <w:r>
        <w:t xml:space="preserve"> </w:t>
      </w:r>
      <w:proofErr w:type="spellStart"/>
      <w:r>
        <w:t>gebotten</w:t>
      </w:r>
      <w:proofErr w:type="spellEnd"/>
      <w:r>
        <w:t xml:space="preserve"> </w:t>
      </w:r>
      <w:proofErr w:type="spellStart"/>
      <w:r>
        <w:t>verkleret</w:t>
      </w:r>
      <w:proofErr w:type="spellEnd"/>
      <w:r>
        <w:t xml:space="preserve"> / </w:t>
      </w:r>
      <w:proofErr w:type="spellStart"/>
      <w:r>
        <w:t>unnd</w:t>
      </w:r>
      <w:proofErr w:type="spellEnd"/>
      <w:r>
        <w:t xml:space="preserve"> haben niemand </w:t>
      </w:r>
      <w:proofErr w:type="spellStart"/>
      <w:r>
        <w:t>getroestet</w:t>
      </w:r>
      <w:proofErr w:type="spellEnd"/>
      <w:r>
        <w:t xml:space="preserve"> / mit dem Evangelion von Christo / dann die bußfertigen / </w:t>
      </w:r>
      <w:proofErr w:type="spellStart"/>
      <w:r>
        <w:t>unnd</w:t>
      </w:r>
      <w:proofErr w:type="spellEnd"/>
      <w:r>
        <w:t xml:space="preserve"> </w:t>
      </w:r>
      <w:proofErr w:type="spellStart"/>
      <w:r>
        <w:t>gleübende</w:t>
      </w:r>
      <w:proofErr w:type="spellEnd"/>
      <w:r>
        <w:t xml:space="preserve"> an Christum / aller </w:t>
      </w:r>
      <w:proofErr w:type="spellStart"/>
      <w:r>
        <w:t>sünder</w:t>
      </w:r>
      <w:proofErr w:type="spellEnd"/>
      <w:r>
        <w:t xml:space="preserve"> und </w:t>
      </w:r>
      <w:proofErr w:type="spellStart"/>
      <w:r>
        <w:t>buesser</w:t>
      </w:r>
      <w:proofErr w:type="spellEnd"/>
      <w:r>
        <w:t xml:space="preserve"> </w:t>
      </w:r>
      <w:proofErr w:type="spellStart"/>
      <w:r>
        <w:t>heiland</w:t>
      </w:r>
      <w:proofErr w:type="spellEnd"/>
      <w:r>
        <w:t xml:space="preserve"> und Gott. </w:t>
      </w:r>
    </w:p>
    <w:p w14:paraId="23204E23" w14:textId="77777777" w:rsidR="00833A43" w:rsidRDefault="00833A43" w:rsidP="00833A43">
      <w:pPr>
        <w:pStyle w:val="StandardWeb"/>
      </w:pPr>
      <w:proofErr w:type="spellStart"/>
      <w:r>
        <w:t>Darumb</w:t>
      </w:r>
      <w:proofErr w:type="spellEnd"/>
      <w:r>
        <w:t xml:space="preserve"> will ich / für meine </w:t>
      </w:r>
      <w:proofErr w:type="spellStart"/>
      <w:r>
        <w:t>person</w:t>
      </w:r>
      <w:proofErr w:type="spellEnd"/>
      <w:r>
        <w:t xml:space="preserve"> / kein andere </w:t>
      </w:r>
      <w:proofErr w:type="spellStart"/>
      <w:r>
        <w:t>kunst</w:t>
      </w:r>
      <w:proofErr w:type="spellEnd"/>
      <w:r>
        <w:t xml:space="preserve"> </w:t>
      </w:r>
      <w:proofErr w:type="spellStart"/>
      <w:r>
        <w:t>zustraffen</w:t>
      </w:r>
      <w:proofErr w:type="spellEnd"/>
      <w:r>
        <w:t xml:space="preserve"> </w:t>
      </w:r>
      <w:proofErr w:type="spellStart"/>
      <w:r>
        <w:t>unn</w:t>
      </w:r>
      <w:proofErr w:type="spellEnd"/>
      <w:r>
        <w:t xml:space="preserve"> </w:t>
      </w:r>
      <w:proofErr w:type="spellStart"/>
      <w:r>
        <w:t>troesten</w:t>
      </w:r>
      <w:proofErr w:type="spellEnd"/>
      <w:r>
        <w:t xml:space="preserve"> lernen / noch </w:t>
      </w:r>
      <w:proofErr w:type="spellStart"/>
      <w:r>
        <w:t>weyse</w:t>
      </w:r>
      <w:proofErr w:type="spellEnd"/>
      <w:r>
        <w:t xml:space="preserve"> brauchen / </w:t>
      </w:r>
      <w:proofErr w:type="spellStart"/>
      <w:r>
        <w:t>gesatz</w:t>
      </w:r>
      <w:proofErr w:type="spellEnd"/>
      <w:r>
        <w:t xml:space="preserve"> und Evangelion </w:t>
      </w:r>
      <w:proofErr w:type="spellStart"/>
      <w:r>
        <w:t>zupredigen</w:t>
      </w:r>
      <w:proofErr w:type="spellEnd"/>
      <w:r>
        <w:t xml:space="preserve"> / dann die Gott der </w:t>
      </w:r>
      <w:proofErr w:type="spellStart"/>
      <w:r>
        <w:t>vatter</w:t>
      </w:r>
      <w:proofErr w:type="spellEnd"/>
      <w:r>
        <w:t xml:space="preserve"> </w:t>
      </w:r>
      <w:proofErr w:type="spellStart"/>
      <w:r>
        <w:t>selbs</w:t>
      </w:r>
      <w:proofErr w:type="spellEnd"/>
      <w:r>
        <w:t xml:space="preserve"> im </w:t>
      </w:r>
      <w:proofErr w:type="spellStart"/>
      <w:r>
        <w:t>Paradrys</w:t>
      </w:r>
      <w:proofErr w:type="spellEnd"/>
      <w:r>
        <w:t xml:space="preserve"> </w:t>
      </w:r>
      <w:proofErr w:type="spellStart"/>
      <w:r>
        <w:t>geleret</w:t>
      </w:r>
      <w:proofErr w:type="spellEnd"/>
      <w:r>
        <w:t xml:space="preserve"> / </w:t>
      </w:r>
      <w:proofErr w:type="spellStart"/>
      <w:r>
        <w:t>unnd</w:t>
      </w:r>
      <w:proofErr w:type="spellEnd"/>
      <w:r>
        <w:t xml:space="preserve"> der alle Patriarchen / </w:t>
      </w:r>
      <w:proofErr w:type="spellStart"/>
      <w:r>
        <w:t>biß</w:t>
      </w:r>
      <w:proofErr w:type="spellEnd"/>
      <w:r>
        <w:t xml:space="preserve"> </w:t>
      </w:r>
      <w:proofErr w:type="spellStart"/>
      <w:r>
        <w:t>auff</w:t>
      </w:r>
      <w:proofErr w:type="spellEnd"/>
      <w:r>
        <w:t xml:space="preserve"> Mosen gebraucht haben. Wann aber </w:t>
      </w:r>
      <w:proofErr w:type="spellStart"/>
      <w:r>
        <w:t>ihemand</w:t>
      </w:r>
      <w:proofErr w:type="spellEnd"/>
      <w:r>
        <w:t xml:space="preserve"> spreche / </w:t>
      </w:r>
      <w:proofErr w:type="spellStart"/>
      <w:r>
        <w:t>darumb</w:t>
      </w:r>
      <w:proofErr w:type="spellEnd"/>
      <w:r>
        <w:t xml:space="preserve"> / ist deine </w:t>
      </w:r>
      <w:proofErr w:type="spellStart"/>
      <w:r>
        <w:t>lere</w:t>
      </w:r>
      <w:proofErr w:type="spellEnd"/>
      <w:r>
        <w:t xml:space="preserve"> nicht eins mit Gottes des </w:t>
      </w:r>
      <w:proofErr w:type="spellStart"/>
      <w:r>
        <w:t>vatters</w:t>
      </w:r>
      <w:proofErr w:type="spellEnd"/>
      <w:r>
        <w:t xml:space="preserve"> / </w:t>
      </w:r>
      <w:proofErr w:type="spellStart"/>
      <w:r>
        <w:t>unnd</w:t>
      </w:r>
      <w:proofErr w:type="spellEnd"/>
      <w:r>
        <w:t xml:space="preserve"> der Patriarchen </w:t>
      </w:r>
      <w:proofErr w:type="spellStart"/>
      <w:r>
        <w:t>lere</w:t>
      </w:r>
      <w:proofErr w:type="spellEnd"/>
      <w:r>
        <w:t xml:space="preserve"> / das sich wenig </w:t>
      </w:r>
      <w:proofErr w:type="spellStart"/>
      <w:r>
        <w:t>leütte</w:t>
      </w:r>
      <w:proofErr w:type="spellEnd"/>
      <w:r>
        <w:t xml:space="preserve"> davon bessern / und </w:t>
      </w:r>
      <w:proofErr w:type="spellStart"/>
      <w:r>
        <w:t>vil</w:t>
      </w:r>
      <w:proofErr w:type="spellEnd"/>
      <w:r>
        <w:t xml:space="preserve"> </w:t>
      </w:r>
      <w:proofErr w:type="spellStart"/>
      <w:r>
        <w:t>grosser</w:t>
      </w:r>
      <w:proofErr w:type="spellEnd"/>
      <w:r>
        <w:t xml:space="preserve"> </w:t>
      </w:r>
      <w:proofErr w:type="spellStart"/>
      <w:r>
        <w:t>leütte</w:t>
      </w:r>
      <w:proofErr w:type="spellEnd"/>
      <w:r>
        <w:t xml:space="preserve"> / die selben </w:t>
      </w:r>
      <w:proofErr w:type="spellStart"/>
      <w:r>
        <w:t>lestern</w:t>
      </w:r>
      <w:proofErr w:type="spellEnd"/>
      <w:r>
        <w:t xml:space="preserve"> und verfolgen / dem </w:t>
      </w:r>
      <w:proofErr w:type="spellStart"/>
      <w:r>
        <w:t>wolt</w:t>
      </w:r>
      <w:proofErr w:type="spellEnd"/>
      <w:r>
        <w:t xml:space="preserve"> ich sagen (als einem </w:t>
      </w:r>
      <w:proofErr w:type="spellStart"/>
      <w:r>
        <w:t>ungelerten</w:t>
      </w:r>
      <w:proofErr w:type="spellEnd"/>
      <w:r>
        <w:t xml:space="preserve"> der heiligen </w:t>
      </w:r>
      <w:proofErr w:type="spellStart"/>
      <w:r>
        <w:t>gschrift</w:t>
      </w:r>
      <w:proofErr w:type="spellEnd"/>
      <w:r>
        <w:t xml:space="preserve">) das er ein </w:t>
      </w:r>
      <w:proofErr w:type="spellStart"/>
      <w:r>
        <w:t>brillen</w:t>
      </w:r>
      <w:proofErr w:type="spellEnd"/>
      <w:r>
        <w:t xml:space="preserve"> </w:t>
      </w:r>
      <w:proofErr w:type="spellStart"/>
      <w:r>
        <w:t>auff</w:t>
      </w:r>
      <w:proofErr w:type="spellEnd"/>
      <w:r>
        <w:t xml:space="preserve"> die </w:t>
      </w:r>
      <w:proofErr w:type="spellStart"/>
      <w:r>
        <w:t>nasen</w:t>
      </w:r>
      <w:proofErr w:type="spellEnd"/>
      <w:r>
        <w:t xml:space="preserve"> / und die Bibel recht </w:t>
      </w:r>
      <w:proofErr w:type="spellStart"/>
      <w:r>
        <w:t>außsehe</w:t>
      </w:r>
      <w:proofErr w:type="spellEnd"/>
      <w:r>
        <w:t xml:space="preserve">. Dann so Adam nicht </w:t>
      </w:r>
      <w:proofErr w:type="spellStart"/>
      <w:r>
        <w:t>froemmer</w:t>
      </w:r>
      <w:proofErr w:type="spellEnd"/>
      <w:r>
        <w:t xml:space="preserve"> / sondern </w:t>
      </w:r>
      <w:proofErr w:type="spellStart"/>
      <w:r>
        <w:t>erger</w:t>
      </w:r>
      <w:proofErr w:type="spellEnd"/>
      <w:r>
        <w:t xml:space="preserve"> ward / von Gottes </w:t>
      </w:r>
      <w:proofErr w:type="spellStart"/>
      <w:r>
        <w:t>gebott</w:t>
      </w:r>
      <w:proofErr w:type="spellEnd"/>
      <w:r>
        <w:t xml:space="preserve"> </w:t>
      </w:r>
      <w:proofErr w:type="spellStart"/>
      <w:r>
        <w:t>unnd</w:t>
      </w:r>
      <w:proofErr w:type="spellEnd"/>
      <w:r>
        <w:t xml:space="preserve"> </w:t>
      </w:r>
      <w:proofErr w:type="spellStart"/>
      <w:r>
        <w:t>dreüwortte</w:t>
      </w:r>
      <w:proofErr w:type="spellEnd"/>
      <w:r>
        <w:t xml:space="preserve"> / so Cain nur </w:t>
      </w:r>
      <w:proofErr w:type="spellStart"/>
      <w:r>
        <w:t>erger</w:t>
      </w:r>
      <w:proofErr w:type="spellEnd"/>
      <w:r>
        <w:t xml:space="preserve"> ward / von Adams straffe / so die </w:t>
      </w:r>
      <w:proofErr w:type="spellStart"/>
      <w:r>
        <w:t>gantz</w:t>
      </w:r>
      <w:proofErr w:type="spellEnd"/>
      <w:r>
        <w:t xml:space="preserve"> </w:t>
      </w:r>
      <w:proofErr w:type="spellStart"/>
      <w:r>
        <w:t>welt</w:t>
      </w:r>
      <w:proofErr w:type="spellEnd"/>
      <w:r>
        <w:t xml:space="preserve"> nicht besser ward / durch Noah straffe / so Ismael ein </w:t>
      </w:r>
      <w:proofErr w:type="spellStart"/>
      <w:r>
        <w:t>spoetter</w:t>
      </w:r>
      <w:proofErr w:type="spellEnd"/>
      <w:r>
        <w:t xml:space="preserve"> ward / durch Abrahams straffe / so die Sodomiter </w:t>
      </w:r>
      <w:proofErr w:type="spellStart"/>
      <w:r>
        <w:t>erger</w:t>
      </w:r>
      <w:proofErr w:type="spellEnd"/>
      <w:r>
        <w:t xml:space="preserve"> wurden / von Lotts straffe / so Esau nicht </w:t>
      </w:r>
      <w:proofErr w:type="spellStart"/>
      <w:r>
        <w:t>froemer</w:t>
      </w:r>
      <w:proofErr w:type="spellEnd"/>
      <w:r>
        <w:t xml:space="preserve"> ward / durch Isaacs straffe / </w:t>
      </w:r>
      <w:proofErr w:type="spellStart"/>
      <w:r>
        <w:t>unnd</w:t>
      </w:r>
      <w:proofErr w:type="spellEnd"/>
      <w:r>
        <w:t xml:space="preserve"> so fort anzureden </w:t>
      </w:r>
      <w:proofErr w:type="spellStart"/>
      <w:r>
        <w:t>biß</w:t>
      </w:r>
      <w:proofErr w:type="spellEnd"/>
      <w:r>
        <w:t xml:space="preserve"> </w:t>
      </w:r>
      <w:proofErr w:type="spellStart"/>
      <w:r>
        <w:t>auff</w:t>
      </w:r>
      <w:proofErr w:type="spellEnd"/>
      <w:r>
        <w:t xml:space="preserve"> Mosen. Heiliger </w:t>
      </w:r>
      <w:proofErr w:type="spellStart"/>
      <w:r>
        <w:t>gott</w:t>
      </w:r>
      <w:proofErr w:type="spellEnd"/>
      <w:r>
        <w:t xml:space="preserve"> von </w:t>
      </w:r>
      <w:proofErr w:type="spellStart"/>
      <w:r>
        <w:t>himmel</w:t>
      </w:r>
      <w:proofErr w:type="spellEnd"/>
      <w:r>
        <w:t xml:space="preserve"> wer sind wir arme </w:t>
      </w:r>
      <w:proofErr w:type="spellStart"/>
      <w:r>
        <w:t>sünder</w:t>
      </w:r>
      <w:proofErr w:type="spellEnd"/>
      <w:r>
        <w:t xml:space="preserve"> / </w:t>
      </w:r>
      <w:proofErr w:type="spellStart"/>
      <w:r>
        <w:t>dz</w:t>
      </w:r>
      <w:proofErr w:type="spellEnd"/>
      <w:r>
        <w:t xml:space="preserve"> dein lebendig </w:t>
      </w:r>
      <w:proofErr w:type="spellStart"/>
      <w:r>
        <w:t>wort</w:t>
      </w:r>
      <w:proofErr w:type="spellEnd"/>
      <w:r>
        <w:t xml:space="preserve"> / darum nicht dein </w:t>
      </w:r>
      <w:proofErr w:type="spellStart"/>
      <w:r>
        <w:t>wort</w:t>
      </w:r>
      <w:proofErr w:type="spellEnd"/>
      <w:r>
        <w:t xml:space="preserve"> sein soll / das wir </w:t>
      </w:r>
      <w:proofErr w:type="spellStart"/>
      <w:r>
        <w:t>unwirdigen</w:t>
      </w:r>
      <w:proofErr w:type="spellEnd"/>
      <w:r>
        <w:t xml:space="preserve"> </w:t>
      </w:r>
      <w:proofErr w:type="spellStart"/>
      <w:r>
        <w:t>dasselbig</w:t>
      </w:r>
      <w:proofErr w:type="spellEnd"/>
      <w:r>
        <w:t xml:space="preserve"> predigen? oder was </w:t>
      </w:r>
      <w:proofErr w:type="spellStart"/>
      <w:r>
        <w:t>koennen</w:t>
      </w:r>
      <w:proofErr w:type="spellEnd"/>
      <w:r>
        <w:t xml:space="preserve"> wir dazu / Gott unser </w:t>
      </w:r>
      <w:proofErr w:type="spellStart"/>
      <w:r>
        <w:t>vatter</w:t>
      </w:r>
      <w:proofErr w:type="spellEnd"/>
      <w:r>
        <w:t xml:space="preserve"> / das sich wenig an der predig bessern / </w:t>
      </w:r>
      <w:proofErr w:type="spellStart"/>
      <w:r>
        <w:t>unnd</w:t>
      </w:r>
      <w:proofErr w:type="spellEnd"/>
      <w:r>
        <w:t xml:space="preserve"> </w:t>
      </w:r>
      <w:proofErr w:type="spellStart"/>
      <w:r>
        <w:t>vil</w:t>
      </w:r>
      <w:proofErr w:type="spellEnd"/>
      <w:r>
        <w:t xml:space="preserve"> </w:t>
      </w:r>
      <w:proofErr w:type="spellStart"/>
      <w:r>
        <w:t>ergern</w:t>
      </w:r>
      <w:proofErr w:type="spellEnd"/>
      <w:r>
        <w:t xml:space="preserve">: wie </w:t>
      </w:r>
      <w:proofErr w:type="spellStart"/>
      <w:r>
        <w:t>unns</w:t>
      </w:r>
      <w:proofErr w:type="spellEnd"/>
      <w:r>
        <w:t xml:space="preserve"> der leidige </w:t>
      </w:r>
      <w:proofErr w:type="spellStart"/>
      <w:r>
        <w:t>Widerteuffer</w:t>
      </w:r>
      <w:proofErr w:type="spellEnd"/>
      <w:r>
        <w:t xml:space="preserve"> geist / schuld gibt. Ists doch </w:t>
      </w:r>
      <w:proofErr w:type="spellStart"/>
      <w:r>
        <w:t>unmueglich</w:t>
      </w:r>
      <w:proofErr w:type="spellEnd"/>
      <w:r>
        <w:t xml:space="preserve"> / das dein </w:t>
      </w:r>
      <w:proofErr w:type="spellStart"/>
      <w:r>
        <w:t>allmechtig</w:t>
      </w:r>
      <w:proofErr w:type="spellEnd"/>
      <w:r>
        <w:t xml:space="preserve"> </w:t>
      </w:r>
      <w:proofErr w:type="spellStart"/>
      <w:r>
        <w:t>wortt</w:t>
      </w:r>
      <w:proofErr w:type="spellEnd"/>
      <w:r>
        <w:t xml:space="preserve"> / </w:t>
      </w:r>
      <w:proofErr w:type="spellStart"/>
      <w:r>
        <w:t>solt</w:t>
      </w:r>
      <w:proofErr w:type="spellEnd"/>
      <w:r>
        <w:t xml:space="preserve"> vergeblich gepredigt werden. Dann auch deine straffe / Herr Gott / nicht vergeblich war an Adam / </w:t>
      </w:r>
      <w:proofErr w:type="spellStart"/>
      <w:r>
        <w:t>sondenr</w:t>
      </w:r>
      <w:proofErr w:type="spellEnd"/>
      <w:r>
        <w:t xml:space="preserve"> </w:t>
      </w:r>
      <w:proofErr w:type="spellStart"/>
      <w:r>
        <w:t>fueret</w:t>
      </w:r>
      <w:proofErr w:type="spellEnd"/>
      <w:r>
        <w:t xml:space="preserve"> in zu Christo des </w:t>
      </w:r>
      <w:proofErr w:type="spellStart"/>
      <w:r>
        <w:t>weibes</w:t>
      </w:r>
      <w:proofErr w:type="spellEnd"/>
      <w:r>
        <w:t xml:space="preserve"> samen / welcher sein gewissen durchs Evangelion </w:t>
      </w:r>
      <w:proofErr w:type="spellStart"/>
      <w:r>
        <w:t>troestet</w:t>
      </w:r>
      <w:proofErr w:type="spellEnd"/>
      <w:r>
        <w:t xml:space="preserve"> / </w:t>
      </w:r>
      <w:proofErr w:type="spellStart"/>
      <w:r>
        <w:t>unnd</w:t>
      </w:r>
      <w:proofErr w:type="spellEnd"/>
      <w:r>
        <w:t xml:space="preserve"> </w:t>
      </w:r>
      <w:proofErr w:type="spellStart"/>
      <w:r>
        <w:t>beym</w:t>
      </w:r>
      <w:proofErr w:type="spellEnd"/>
      <w:r>
        <w:t xml:space="preserve"> leben erhielt / </w:t>
      </w:r>
      <w:proofErr w:type="spellStart"/>
      <w:r>
        <w:t>dz</w:t>
      </w:r>
      <w:proofErr w:type="spellEnd"/>
      <w:r>
        <w:t xml:space="preserve"> sonst durchs </w:t>
      </w:r>
      <w:proofErr w:type="spellStart"/>
      <w:r>
        <w:t>gesatz</w:t>
      </w:r>
      <w:proofErr w:type="spellEnd"/>
      <w:r>
        <w:t xml:space="preserve"> </w:t>
      </w:r>
      <w:proofErr w:type="spellStart"/>
      <w:r>
        <w:t>hette</w:t>
      </w:r>
      <w:proofErr w:type="spellEnd"/>
      <w:r>
        <w:t xml:space="preserve"> </w:t>
      </w:r>
      <w:proofErr w:type="spellStart"/>
      <w:r>
        <w:t>verzweyfeln</w:t>
      </w:r>
      <w:proofErr w:type="spellEnd"/>
      <w:r>
        <w:t xml:space="preserve"> / </w:t>
      </w:r>
      <w:proofErr w:type="spellStart"/>
      <w:r>
        <w:t>unn</w:t>
      </w:r>
      <w:proofErr w:type="spellEnd"/>
      <w:r>
        <w:t xml:space="preserve"> in </w:t>
      </w:r>
      <w:proofErr w:type="spellStart"/>
      <w:r>
        <w:t>sünden</w:t>
      </w:r>
      <w:proofErr w:type="spellEnd"/>
      <w:r>
        <w:t xml:space="preserve"> sterben / </w:t>
      </w:r>
      <w:proofErr w:type="spellStart"/>
      <w:r>
        <w:t>unnd</w:t>
      </w:r>
      <w:proofErr w:type="spellEnd"/>
      <w:r>
        <w:t xml:space="preserve"> ewig </w:t>
      </w:r>
      <w:proofErr w:type="spellStart"/>
      <w:r>
        <w:t>verlorn</w:t>
      </w:r>
      <w:proofErr w:type="spellEnd"/>
      <w:r>
        <w:t xml:space="preserve"> sein </w:t>
      </w:r>
      <w:proofErr w:type="spellStart"/>
      <w:r>
        <w:t>muessen</w:t>
      </w:r>
      <w:proofErr w:type="spellEnd"/>
      <w:r>
        <w:t xml:space="preserve">. Dann du Herr / unser </w:t>
      </w:r>
      <w:proofErr w:type="spellStart"/>
      <w:r>
        <w:t>Got</w:t>
      </w:r>
      <w:proofErr w:type="spellEnd"/>
      <w:r>
        <w:t xml:space="preserve"> weist / das deines </w:t>
      </w:r>
      <w:proofErr w:type="spellStart"/>
      <w:r>
        <w:t>sones</w:t>
      </w:r>
      <w:proofErr w:type="spellEnd"/>
      <w:r>
        <w:t xml:space="preserve"> Jesu feind der </w:t>
      </w:r>
      <w:proofErr w:type="spellStart"/>
      <w:r>
        <w:t>schreckengeist</w:t>
      </w:r>
      <w:proofErr w:type="spellEnd"/>
      <w:r>
        <w:t xml:space="preserve"> / </w:t>
      </w:r>
      <w:proofErr w:type="spellStart"/>
      <w:r>
        <w:t>vil</w:t>
      </w:r>
      <w:proofErr w:type="spellEnd"/>
      <w:r>
        <w:t xml:space="preserve"> </w:t>
      </w:r>
      <w:proofErr w:type="spellStart"/>
      <w:r>
        <w:t>leütte</w:t>
      </w:r>
      <w:proofErr w:type="spellEnd"/>
      <w:r>
        <w:t xml:space="preserve"> </w:t>
      </w:r>
      <w:proofErr w:type="spellStart"/>
      <w:r>
        <w:t>auff</w:t>
      </w:r>
      <w:proofErr w:type="spellEnd"/>
      <w:r>
        <w:t xml:space="preserve"> erden erwürget / durch </w:t>
      </w:r>
      <w:proofErr w:type="spellStart"/>
      <w:r>
        <w:t>traurigket</w:t>
      </w:r>
      <w:proofErr w:type="spellEnd"/>
      <w:r>
        <w:t xml:space="preserve"> / und </w:t>
      </w:r>
      <w:proofErr w:type="spellStart"/>
      <w:r>
        <w:t>verzweyfflung</w:t>
      </w:r>
      <w:proofErr w:type="spellEnd"/>
      <w:r>
        <w:t xml:space="preserve"> / </w:t>
      </w:r>
      <w:proofErr w:type="spellStart"/>
      <w:r>
        <w:t>deiweil</w:t>
      </w:r>
      <w:proofErr w:type="spellEnd"/>
      <w:r>
        <w:t xml:space="preserve"> sie dem Evangelion von Christo / nicht wissen noch glauben / Welches alleine geglaubet und </w:t>
      </w:r>
      <w:proofErr w:type="spellStart"/>
      <w:r>
        <w:t>bekandt</w:t>
      </w:r>
      <w:proofErr w:type="spellEnd"/>
      <w:r>
        <w:t xml:space="preserve"> / des </w:t>
      </w:r>
      <w:proofErr w:type="spellStart"/>
      <w:r>
        <w:t>teüffels</w:t>
      </w:r>
      <w:proofErr w:type="spellEnd"/>
      <w:r>
        <w:t xml:space="preserve"> Reich / alle </w:t>
      </w:r>
      <w:proofErr w:type="spellStart"/>
      <w:r>
        <w:t>widerchristen</w:t>
      </w:r>
      <w:proofErr w:type="spellEnd"/>
      <w:r>
        <w:t xml:space="preserve"> / schmeißt / </w:t>
      </w:r>
      <w:proofErr w:type="spellStart"/>
      <w:r>
        <w:t>unnd</w:t>
      </w:r>
      <w:proofErr w:type="spellEnd"/>
      <w:r>
        <w:t xml:space="preserve"> erwürget ewiglich. </w:t>
      </w:r>
    </w:p>
    <w:p w14:paraId="296251A2" w14:textId="77777777" w:rsidR="00833A43" w:rsidRDefault="00833A43" w:rsidP="00833A43">
      <w:pPr>
        <w:pStyle w:val="StandardWeb"/>
      </w:pPr>
      <w:r>
        <w:t xml:space="preserve">So </w:t>
      </w:r>
      <w:proofErr w:type="spellStart"/>
      <w:r>
        <w:t>bekeret</w:t>
      </w:r>
      <w:proofErr w:type="spellEnd"/>
      <w:r>
        <w:t xml:space="preserve"> auch Adams straffe den Habel zu Christo. Lott </w:t>
      </w:r>
      <w:proofErr w:type="spellStart"/>
      <w:r>
        <w:t>bekeret</w:t>
      </w:r>
      <w:proofErr w:type="spellEnd"/>
      <w:r>
        <w:t xml:space="preserve"> </w:t>
      </w:r>
      <w:proofErr w:type="spellStart"/>
      <w:r>
        <w:t>dannocht</w:t>
      </w:r>
      <w:proofErr w:type="spellEnd"/>
      <w:r>
        <w:t xml:space="preserve"> zwo </w:t>
      </w:r>
      <w:proofErr w:type="spellStart"/>
      <w:r>
        <w:t>seelen</w:t>
      </w:r>
      <w:proofErr w:type="spellEnd"/>
      <w:r>
        <w:t xml:space="preserve"> (wie lieb hat die </w:t>
      </w:r>
      <w:proofErr w:type="spellStart"/>
      <w:r>
        <w:t>welt</w:t>
      </w:r>
      <w:proofErr w:type="spellEnd"/>
      <w:r>
        <w:t xml:space="preserve"> Gottes </w:t>
      </w:r>
      <w:proofErr w:type="spellStart"/>
      <w:r>
        <w:t>wortt</w:t>
      </w:r>
      <w:proofErr w:type="spellEnd"/>
      <w:r>
        <w:t xml:space="preserve">) zu Christo. Noah füllet </w:t>
      </w:r>
      <w:proofErr w:type="spellStart"/>
      <w:r>
        <w:t>dannocht</w:t>
      </w:r>
      <w:proofErr w:type="spellEnd"/>
      <w:r>
        <w:t xml:space="preserve"> Gottes Arca / mit acht </w:t>
      </w:r>
      <w:proofErr w:type="spellStart"/>
      <w:r>
        <w:t>seelen</w:t>
      </w:r>
      <w:proofErr w:type="spellEnd"/>
      <w:r>
        <w:t xml:space="preserve"> / Abraham </w:t>
      </w:r>
      <w:proofErr w:type="spellStart"/>
      <w:r>
        <w:t>bekert</w:t>
      </w:r>
      <w:proofErr w:type="spellEnd"/>
      <w:r>
        <w:t xml:space="preserve"> den Isaac / Isaac den Jacob / Jacob den Joseph / </w:t>
      </w:r>
      <w:proofErr w:type="spellStart"/>
      <w:r>
        <w:t>unnso</w:t>
      </w:r>
      <w:proofErr w:type="spellEnd"/>
      <w:r>
        <w:t xml:space="preserve"> fort an / Gott das </w:t>
      </w:r>
      <w:proofErr w:type="spellStart"/>
      <w:r>
        <w:t>wortt</w:t>
      </w:r>
      <w:proofErr w:type="spellEnd"/>
      <w:r>
        <w:t xml:space="preserve"> ist dein / die gemeine ist dein / wir sind dein / die gemeine ist dein / wir sind dein / Gott du weist alles / </w:t>
      </w:r>
      <w:proofErr w:type="spellStart"/>
      <w:r>
        <w:t>unnd</w:t>
      </w:r>
      <w:proofErr w:type="spellEnd"/>
      <w:r>
        <w:t xml:space="preserve"> </w:t>
      </w:r>
      <w:proofErr w:type="spellStart"/>
      <w:r>
        <w:t>diß</w:t>
      </w:r>
      <w:proofErr w:type="spellEnd"/>
      <w:r>
        <w:t xml:space="preserve"> auch / das dein </w:t>
      </w:r>
      <w:proofErr w:type="spellStart"/>
      <w:r>
        <w:t>wortt</w:t>
      </w:r>
      <w:proofErr w:type="spellEnd"/>
      <w:r>
        <w:t xml:space="preserve"> / nicht vergeblich gepredigt </w:t>
      </w:r>
      <w:proofErr w:type="spellStart"/>
      <w:r>
        <w:t>würt</w:t>
      </w:r>
      <w:proofErr w:type="spellEnd"/>
      <w:r>
        <w:t xml:space="preserve"> / sondern das </w:t>
      </w:r>
      <w:proofErr w:type="spellStart"/>
      <w:r>
        <w:t>ettliche</w:t>
      </w:r>
      <w:proofErr w:type="spellEnd"/>
      <w:r>
        <w:t xml:space="preserve"> / durch straffe deines </w:t>
      </w:r>
      <w:proofErr w:type="spellStart"/>
      <w:r>
        <w:t>gesatzs</w:t>
      </w:r>
      <w:proofErr w:type="spellEnd"/>
      <w:r>
        <w:t xml:space="preserve"> </w:t>
      </w:r>
      <w:proofErr w:type="spellStart"/>
      <w:r>
        <w:t>unnd</w:t>
      </w:r>
      <w:proofErr w:type="spellEnd"/>
      <w:r>
        <w:t xml:space="preserve"> </w:t>
      </w:r>
      <w:proofErr w:type="spellStart"/>
      <w:r>
        <w:t>trost</w:t>
      </w:r>
      <w:proofErr w:type="spellEnd"/>
      <w:r>
        <w:t xml:space="preserve"> / deines Evangelii von Christo / zum ewigen leben </w:t>
      </w:r>
      <w:proofErr w:type="spellStart"/>
      <w:r>
        <w:t>bekeret</w:t>
      </w:r>
      <w:proofErr w:type="spellEnd"/>
      <w:r>
        <w:t xml:space="preserve"> sind worden / durch die Herr Gott Jesu Christ unser </w:t>
      </w:r>
      <w:proofErr w:type="spellStart"/>
      <w:r>
        <w:t>künig</w:t>
      </w:r>
      <w:proofErr w:type="spellEnd"/>
      <w:r>
        <w:t xml:space="preserve">. </w:t>
      </w:r>
      <w:proofErr w:type="spellStart"/>
      <w:r>
        <w:t>Warumm</w:t>
      </w:r>
      <w:proofErr w:type="spellEnd"/>
      <w:r>
        <w:t xml:space="preserve"> </w:t>
      </w:r>
      <w:proofErr w:type="spellStart"/>
      <w:r>
        <w:t>solten</w:t>
      </w:r>
      <w:proofErr w:type="spellEnd"/>
      <w:r>
        <w:t xml:space="preserve"> sich dann deine </w:t>
      </w:r>
      <w:proofErr w:type="spellStart"/>
      <w:r>
        <w:t>prediger</w:t>
      </w:r>
      <w:proofErr w:type="spellEnd"/>
      <w:r>
        <w:t xml:space="preserve"> / von den flüchtigen </w:t>
      </w:r>
      <w:proofErr w:type="spellStart"/>
      <w:r>
        <w:t>hewschrecken</w:t>
      </w:r>
      <w:proofErr w:type="spellEnd"/>
      <w:r>
        <w:t xml:space="preserve"> abschrecken lassen / </w:t>
      </w:r>
      <w:proofErr w:type="spellStart"/>
      <w:r>
        <w:t>alls</w:t>
      </w:r>
      <w:proofErr w:type="spellEnd"/>
      <w:r>
        <w:t xml:space="preserve"> schreckst du sie </w:t>
      </w:r>
      <w:proofErr w:type="spellStart"/>
      <w:r>
        <w:t>abe</w:t>
      </w:r>
      <w:proofErr w:type="spellEnd"/>
      <w:r>
        <w:t xml:space="preserve">? wer </w:t>
      </w:r>
      <w:proofErr w:type="spellStart"/>
      <w:r>
        <w:t>wolt</w:t>
      </w:r>
      <w:proofErr w:type="spellEnd"/>
      <w:r>
        <w:t xml:space="preserve"> </w:t>
      </w:r>
      <w:proofErr w:type="spellStart"/>
      <w:r>
        <w:t>auff</w:t>
      </w:r>
      <w:proofErr w:type="spellEnd"/>
      <w:r>
        <w:t xml:space="preserve"> dein </w:t>
      </w:r>
      <w:proofErr w:type="spellStart"/>
      <w:r>
        <w:t>wortt</w:t>
      </w:r>
      <w:proofErr w:type="spellEnd"/>
      <w:r>
        <w:t xml:space="preserve"> nicht strenger und </w:t>
      </w:r>
      <w:proofErr w:type="spellStart"/>
      <w:r>
        <w:t>getroester</w:t>
      </w:r>
      <w:proofErr w:type="spellEnd"/>
      <w:r>
        <w:t xml:space="preserve"> </w:t>
      </w:r>
      <w:proofErr w:type="spellStart"/>
      <w:r>
        <w:t>gesatz</w:t>
      </w:r>
      <w:proofErr w:type="spellEnd"/>
      <w:r>
        <w:t xml:space="preserve"> </w:t>
      </w:r>
      <w:proofErr w:type="spellStart"/>
      <w:r>
        <w:t>unnd</w:t>
      </w:r>
      <w:proofErr w:type="spellEnd"/>
      <w:r>
        <w:t xml:space="preserve"> Evangelion predigen / dann er je gethan hat? Wann </w:t>
      </w:r>
      <w:proofErr w:type="spellStart"/>
      <w:r>
        <w:t>hoeren</w:t>
      </w:r>
      <w:proofErr w:type="spellEnd"/>
      <w:r>
        <w:t xml:space="preserve"> aber deine feinde Gott dein </w:t>
      </w:r>
      <w:proofErr w:type="spellStart"/>
      <w:r>
        <w:t>wort</w:t>
      </w:r>
      <w:proofErr w:type="spellEnd"/>
      <w:r>
        <w:t xml:space="preserve">? oder wie </w:t>
      </w:r>
      <w:proofErr w:type="spellStart"/>
      <w:r>
        <w:t>hoeren</w:t>
      </w:r>
      <w:proofErr w:type="spellEnd"/>
      <w:r>
        <w:t xml:space="preserve"> sie es? als David spricht / sie </w:t>
      </w:r>
      <w:proofErr w:type="spellStart"/>
      <w:r>
        <w:t>komen</w:t>
      </w:r>
      <w:proofErr w:type="spellEnd"/>
      <w:r>
        <w:t xml:space="preserve"> das sie </w:t>
      </w:r>
      <w:proofErr w:type="spellStart"/>
      <w:r>
        <w:t>schauwen</w:t>
      </w:r>
      <w:proofErr w:type="spellEnd"/>
      <w:r>
        <w:t xml:space="preserve"> / und </w:t>
      </w:r>
      <w:proofErr w:type="spellStart"/>
      <w:r>
        <w:t>meynens</w:t>
      </w:r>
      <w:proofErr w:type="spellEnd"/>
      <w:r>
        <w:t xml:space="preserve"> doch </w:t>
      </w:r>
      <w:proofErr w:type="spellStart"/>
      <w:r>
        <w:t>nit</w:t>
      </w:r>
      <w:proofErr w:type="spellEnd"/>
      <w:r>
        <w:t xml:space="preserve"> von </w:t>
      </w:r>
      <w:proofErr w:type="spellStart"/>
      <w:r>
        <w:t>hertzen</w:t>
      </w:r>
      <w:proofErr w:type="spellEnd"/>
      <w:r>
        <w:t xml:space="preserve"> / sondern suchen </w:t>
      </w:r>
      <w:proofErr w:type="spellStart"/>
      <w:r>
        <w:t>ettwas</w:t>
      </w:r>
      <w:proofErr w:type="spellEnd"/>
      <w:r>
        <w:t xml:space="preserve"> / das sie </w:t>
      </w:r>
      <w:proofErr w:type="spellStart"/>
      <w:r>
        <w:t>lestern</w:t>
      </w:r>
      <w:proofErr w:type="spellEnd"/>
      <w:r>
        <w:t xml:space="preserve"> </w:t>
      </w:r>
      <w:proofErr w:type="spellStart"/>
      <w:r>
        <w:t>mügen</w:t>
      </w:r>
      <w:proofErr w:type="spellEnd"/>
      <w:r>
        <w:t xml:space="preserve"> / gehen hin und </w:t>
      </w:r>
      <w:proofErr w:type="spellStart"/>
      <w:r>
        <w:t>tragens</w:t>
      </w:r>
      <w:proofErr w:type="spellEnd"/>
      <w:r>
        <w:t xml:space="preserve"> </w:t>
      </w:r>
      <w:proofErr w:type="spellStart"/>
      <w:r>
        <w:t>auß</w:t>
      </w:r>
      <w:proofErr w:type="spellEnd"/>
      <w:r>
        <w:t xml:space="preserve">. </w:t>
      </w:r>
    </w:p>
    <w:p w14:paraId="3BE2812E" w14:textId="77777777" w:rsidR="00833A43" w:rsidRDefault="00833A43" w:rsidP="00833A43">
      <w:pPr>
        <w:pStyle w:val="StandardWeb"/>
      </w:pPr>
      <w:r>
        <w:t xml:space="preserve">Ist mir aber </w:t>
      </w:r>
      <w:proofErr w:type="spellStart"/>
      <w:r>
        <w:t>dis</w:t>
      </w:r>
      <w:proofErr w:type="spellEnd"/>
      <w:r>
        <w:t xml:space="preserve"> </w:t>
      </w:r>
      <w:proofErr w:type="spellStart"/>
      <w:r>
        <w:t>nit</w:t>
      </w:r>
      <w:proofErr w:type="spellEnd"/>
      <w:r>
        <w:t xml:space="preserve"> ein Jüdischer tuck / wann man alle </w:t>
      </w:r>
      <w:proofErr w:type="spellStart"/>
      <w:r>
        <w:t>sünde</w:t>
      </w:r>
      <w:proofErr w:type="spellEnd"/>
      <w:r>
        <w:t xml:space="preserve"> straffet / sprechen sie man straffet keine? ja alles das man straffet / geben sie den </w:t>
      </w:r>
      <w:proofErr w:type="spellStart"/>
      <w:r>
        <w:t>predigern</w:t>
      </w:r>
      <w:proofErr w:type="spellEnd"/>
      <w:r>
        <w:t xml:space="preserve"> schuld / </w:t>
      </w:r>
      <w:proofErr w:type="spellStart"/>
      <w:r>
        <w:t>unnd</w:t>
      </w:r>
      <w:proofErr w:type="spellEnd"/>
      <w:r>
        <w:t xml:space="preserve"> sprechen / sie </w:t>
      </w:r>
      <w:proofErr w:type="spellStart"/>
      <w:r>
        <w:t>thuenes</w:t>
      </w:r>
      <w:proofErr w:type="spellEnd"/>
      <w:r>
        <w:t xml:space="preserve"> </w:t>
      </w:r>
      <w:proofErr w:type="spellStart"/>
      <w:r>
        <w:t>selbs</w:t>
      </w:r>
      <w:proofErr w:type="spellEnd"/>
      <w:r>
        <w:t xml:space="preserve"> / </w:t>
      </w:r>
      <w:proofErr w:type="spellStart"/>
      <w:r>
        <w:t>gedencken</w:t>
      </w:r>
      <w:proofErr w:type="spellEnd"/>
      <w:r>
        <w:t xml:space="preserve"> mit solchem </w:t>
      </w:r>
      <w:proofErr w:type="spellStart"/>
      <w:r>
        <w:t>lestern</w:t>
      </w:r>
      <w:proofErr w:type="spellEnd"/>
      <w:r>
        <w:t xml:space="preserve"> </w:t>
      </w:r>
      <w:proofErr w:type="spellStart"/>
      <w:r>
        <w:t>unnd</w:t>
      </w:r>
      <w:proofErr w:type="spellEnd"/>
      <w:r>
        <w:t xml:space="preserve"> verklagen / nicht alleine </w:t>
      </w:r>
      <w:proofErr w:type="spellStart"/>
      <w:r>
        <w:t>ire</w:t>
      </w:r>
      <w:proofErr w:type="spellEnd"/>
      <w:r>
        <w:t xml:space="preserve"> </w:t>
      </w:r>
      <w:proofErr w:type="spellStart"/>
      <w:r>
        <w:t>missethat</w:t>
      </w:r>
      <w:proofErr w:type="spellEnd"/>
      <w:r>
        <w:t xml:space="preserve"> </w:t>
      </w:r>
      <w:proofErr w:type="spellStart"/>
      <w:r>
        <w:t>zuentschuldigen</w:t>
      </w:r>
      <w:proofErr w:type="spellEnd"/>
      <w:r>
        <w:t xml:space="preserve"> </w:t>
      </w:r>
      <w:proofErr w:type="spellStart"/>
      <w:r>
        <w:t>unnd</w:t>
      </w:r>
      <w:proofErr w:type="spellEnd"/>
      <w:r>
        <w:t xml:space="preserve"> bedecken / sondern auch </w:t>
      </w:r>
      <w:proofErr w:type="spellStart"/>
      <w:r>
        <w:t>yederman</w:t>
      </w:r>
      <w:proofErr w:type="spellEnd"/>
      <w:r>
        <w:t xml:space="preserve"> von </w:t>
      </w:r>
      <w:proofErr w:type="spellStart"/>
      <w:r>
        <w:t>predigern</w:t>
      </w:r>
      <w:proofErr w:type="spellEnd"/>
      <w:r>
        <w:t xml:space="preserve"> abzuwenden. Was </w:t>
      </w:r>
      <w:proofErr w:type="spellStart"/>
      <w:r>
        <w:t>koennen</w:t>
      </w:r>
      <w:proofErr w:type="spellEnd"/>
      <w:r>
        <w:t xml:space="preserve"> aber Gott die lieben </w:t>
      </w:r>
      <w:proofErr w:type="spellStart"/>
      <w:r>
        <w:t>prediger</w:t>
      </w:r>
      <w:proofErr w:type="spellEnd"/>
      <w:r>
        <w:t xml:space="preserve"> anders hie zu reden oder thun / dann predigen </w:t>
      </w:r>
      <w:proofErr w:type="spellStart"/>
      <w:r>
        <w:t>unnd</w:t>
      </w:r>
      <w:proofErr w:type="spellEnd"/>
      <w:r>
        <w:t xml:space="preserve"> betten / wie David im Psalter? dann wie Adam nicht dazu kund / das Cain ein </w:t>
      </w:r>
      <w:proofErr w:type="spellStart"/>
      <w:r>
        <w:t>bruder</w:t>
      </w:r>
      <w:proofErr w:type="spellEnd"/>
      <w:r>
        <w:t xml:space="preserve"> </w:t>
      </w:r>
      <w:proofErr w:type="spellStart"/>
      <w:r>
        <w:t>moerder</w:t>
      </w:r>
      <w:proofErr w:type="spellEnd"/>
      <w:r>
        <w:t xml:space="preserve"> ward / wie Noah nicht dazu kund / das alle </w:t>
      </w:r>
      <w:proofErr w:type="spellStart"/>
      <w:r>
        <w:t>welt</w:t>
      </w:r>
      <w:proofErr w:type="spellEnd"/>
      <w:r>
        <w:t xml:space="preserve"> huret </w:t>
      </w:r>
      <w:proofErr w:type="spellStart"/>
      <w:r>
        <w:t>unnd</w:t>
      </w:r>
      <w:proofErr w:type="spellEnd"/>
      <w:r>
        <w:t xml:space="preserve"> </w:t>
      </w:r>
      <w:proofErr w:type="spellStart"/>
      <w:r>
        <w:t>bubet</w:t>
      </w:r>
      <w:proofErr w:type="spellEnd"/>
      <w:r>
        <w:t xml:space="preserve"> / das Ismael ein </w:t>
      </w:r>
      <w:proofErr w:type="spellStart"/>
      <w:r>
        <w:t>spoetter</w:t>
      </w:r>
      <w:proofErr w:type="spellEnd"/>
      <w:r>
        <w:t xml:space="preserve"> war / wie Lott nicht dazu kund / das die Sodomiter </w:t>
      </w:r>
      <w:proofErr w:type="spellStart"/>
      <w:r>
        <w:t>sauwen</w:t>
      </w:r>
      <w:proofErr w:type="spellEnd"/>
      <w:r>
        <w:t xml:space="preserve"> waren/ </w:t>
      </w:r>
      <w:proofErr w:type="spellStart"/>
      <w:r>
        <w:t>unnd</w:t>
      </w:r>
      <w:proofErr w:type="spellEnd"/>
      <w:r>
        <w:t xml:space="preserve"> </w:t>
      </w:r>
      <w:proofErr w:type="spellStart"/>
      <w:r>
        <w:t>inen</w:t>
      </w:r>
      <w:proofErr w:type="spellEnd"/>
      <w:r>
        <w:t xml:space="preserve"> ein </w:t>
      </w:r>
      <w:proofErr w:type="spellStart"/>
      <w:r>
        <w:t>verlauffen</w:t>
      </w:r>
      <w:proofErr w:type="spellEnd"/>
      <w:r>
        <w:t xml:space="preserve"> </w:t>
      </w:r>
      <w:proofErr w:type="spellStart"/>
      <w:r>
        <w:t>buben</w:t>
      </w:r>
      <w:proofErr w:type="spellEnd"/>
      <w:r>
        <w:t xml:space="preserve"> </w:t>
      </w:r>
      <w:proofErr w:type="spellStart"/>
      <w:r>
        <w:t>schaldten</w:t>
      </w:r>
      <w:proofErr w:type="spellEnd"/>
      <w:r>
        <w:t xml:space="preserve"> / wie Isaac nicht dazu kund / das Esau den </w:t>
      </w:r>
      <w:proofErr w:type="spellStart"/>
      <w:r>
        <w:t>segen</w:t>
      </w:r>
      <w:proofErr w:type="spellEnd"/>
      <w:r>
        <w:t xml:space="preserve"> </w:t>
      </w:r>
      <w:proofErr w:type="spellStart"/>
      <w:r>
        <w:t>umb</w:t>
      </w:r>
      <w:proofErr w:type="spellEnd"/>
      <w:r>
        <w:t xml:space="preserve"> eine rote suppen </w:t>
      </w:r>
      <w:proofErr w:type="spellStart"/>
      <w:r>
        <w:t>gabe</w:t>
      </w:r>
      <w:proofErr w:type="spellEnd"/>
      <w:r>
        <w:t xml:space="preserve"> / wie Jacob nicht dazu kund / das seine </w:t>
      </w:r>
      <w:proofErr w:type="spellStart"/>
      <w:r>
        <w:t>Soene</w:t>
      </w:r>
      <w:proofErr w:type="spellEnd"/>
      <w:r>
        <w:t xml:space="preserve"> das allerliebste </w:t>
      </w:r>
      <w:proofErr w:type="spellStart"/>
      <w:r>
        <w:t>kind</w:t>
      </w:r>
      <w:proofErr w:type="spellEnd"/>
      <w:r>
        <w:t xml:space="preserve"> </w:t>
      </w:r>
      <w:proofErr w:type="spellStart"/>
      <w:r>
        <w:t>Josaph</w:t>
      </w:r>
      <w:proofErr w:type="spellEnd"/>
      <w:r>
        <w:t xml:space="preserve"> </w:t>
      </w:r>
      <w:proofErr w:type="spellStart"/>
      <w:r>
        <w:t>verrhieten</w:t>
      </w:r>
      <w:proofErr w:type="spellEnd"/>
      <w:r>
        <w:t xml:space="preserve"> </w:t>
      </w:r>
      <w:proofErr w:type="spellStart"/>
      <w:r>
        <w:t>unnd</w:t>
      </w:r>
      <w:proofErr w:type="spellEnd"/>
      <w:r>
        <w:t xml:space="preserve"> </w:t>
      </w:r>
      <w:proofErr w:type="spellStart"/>
      <w:r>
        <w:t>verkaufften</w:t>
      </w:r>
      <w:proofErr w:type="spellEnd"/>
      <w:r>
        <w:t xml:space="preserve">. </w:t>
      </w:r>
    </w:p>
    <w:p w14:paraId="7B828691" w14:textId="77777777" w:rsidR="00833A43" w:rsidRDefault="00833A43" w:rsidP="00833A43">
      <w:pPr>
        <w:pStyle w:val="StandardWeb"/>
      </w:pPr>
      <w:r>
        <w:t xml:space="preserve">Also </w:t>
      </w:r>
      <w:proofErr w:type="spellStart"/>
      <w:r>
        <w:t>koennen</w:t>
      </w:r>
      <w:proofErr w:type="spellEnd"/>
      <w:r>
        <w:t xml:space="preserve"> die lieben </w:t>
      </w:r>
      <w:proofErr w:type="spellStart"/>
      <w:r>
        <w:t>prediger</w:t>
      </w:r>
      <w:proofErr w:type="spellEnd"/>
      <w:r>
        <w:t xml:space="preserve"> auch nicht dazu /</w:t>
      </w:r>
      <w:proofErr w:type="spellStart"/>
      <w:r>
        <w:t>dz</w:t>
      </w:r>
      <w:proofErr w:type="spellEnd"/>
      <w:r>
        <w:t xml:space="preserve"> die leidigen </w:t>
      </w:r>
      <w:proofErr w:type="spellStart"/>
      <w:r>
        <w:t>rottengeister</w:t>
      </w:r>
      <w:proofErr w:type="spellEnd"/>
      <w:r>
        <w:t xml:space="preserve"> / </w:t>
      </w:r>
      <w:proofErr w:type="spellStart"/>
      <w:r>
        <w:t>unnd</w:t>
      </w:r>
      <w:proofErr w:type="spellEnd"/>
      <w:r>
        <w:t xml:space="preserve"> falsche </w:t>
      </w:r>
      <w:proofErr w:type="spellStart"/>
      <w:r>
        <w:t>zeügen</w:t>
      </w:r>
      <w:proofErr w:type="spellEnd"/>
      <w:r>
        <w:t xml:space="preserve"> / so toll </w:t>
      </w:r>
      <w:proofErr w:type="spellStart"/>
      <w:r>
        <w:t>unnd</w:t>
      </w:r>
      <w:proofErr w:type="spellEnd"/>
      <w:r>
        <w:t xml:space="preserve"> </w:t>
      </w:r>
      <w:proofErr w:type="spellStart"/>
      <w:r>
        <w:t>toericht</w:t>
      </w:r>
      <w:proofErr w:type="spellEnd"/>
      <w:r>
        <w:t xml:space="preserve"> werden / von der </w:t>
      </w:r>
      <w:proofErr w:type="spellStart"/>
      <w:r>
        <w:t>gesatzpredig</w:t>
      </w:r>
      <w:proofErr w:type="spellEnd"/>
      <w:r>
        <w:t xml:space="preserve"> / das sie sprechen / man straffe nicht / </w:t>
      </w:r>
      <w:proofErr w:type="spellStart"/>
      <w:r>
        <w:t>weyl</w:t>
      </w:r>
      <w:proofErr w:type="spellEnd"/>
      <w:r>
        <w:t xml:space="preserve"> man sie strafft / liegen die </w:t>
      </w:r>
      <w:proofErr w:type="spellStart"/>
      <w:r>
        <w:t>zehen</w:t>
      </w:r>
      <w:proofErr w:type="spellEnd"/>
      <w:r>
        <w:t xml:space="preserve"> </w:t>
      </w:r>
      <w:proofErr w:type="spellStart"/>
      <w:r>
        <w:t>gebotte</w:t>
      </w:r>
      <w:proofErr w:type="spellEnd"/>
      <w:r>
        <w:t xml:space="preserve"> Gottes </w:t>
      </w:r>
      <w:proofErr w:type="spellStart"/>
      <w:r>
        <w:t>sampt</w:t>
      </w:r>
      <w:proofErr w:type="spellEnd"/>
      <w:r>
        <w:t xml:space="preserve"> allen </w:t>
      </w:r>
      <w:proofErr w:type="spellStart"/>
      <w:r>
        <w:t>dreuwortten</w:t>
      </w:r>
      <w:proofErr w:type="spellEnd"/>
      <w:r>
        <w:t xml:space="preserve"> / </w:t>
      </w:r>
      <w:proofErr w:type="spellStart"/>
      <w:r>
        <w:t>unnd</w:t>
      </w:r>
      <w:proofErr w:type="spellEnd"/>
      <w:r>
        <w:t xml:space="preserve"> </w:t>
      </w:r>
      <w:proofErr w:type="spellStart"/>
      <w:r>
        <w:t>exemplen</w:t>
      </w:r>
      <w:proofErr w:type="spellEnd"/>
      <w:r>
        <w:t xml:space="preserve"> des </w:t>
      </w:r>
      <w:proofErr w:type="spellStart"/>
      <w:r>
        <w:t>zorns</w:t>
      </w:r>
      <w:proofErr w:type="spellEnd"/>
      <w:r>
        <w:t xml:space="preserve"> so feindlich an / das sich der </w:t>
      </w:r>
      <w:proofErr w:type="spellStart"/>
      <w:r>
        <w:t>himmel</w:t>
      </w:r>
      <w:proofErr w:type="spellEnd"/>
      <w:r>
        <w:t xml:space="preserve"> neigen / </w:t>
      </w:r>
      <w:proofErr w:type="spellStart"/>
      <w:r>
        <w:t>unnd</w:t>
      </w:r>
      <w:proofErr w:type="spellEnd"/>
      <w:r>
        <w:t xml:space="preserve"> der </w:t>
      </w:r>
      <w:proofErr w:type="spellStart"/>
      <w:r>
        <w:t>erdboden</w:t>
      </w:r>
      <w:proofErr w:type="spellEnd"/>
      <w:r>
        <w:t xml:space="preserve"> einfallen </w:t>
      </w:r>
      <w:proofErr w:type="spellStart"/>
      <w:r>
        <w:t>moecht</w:t>
      </w:r>
      <w:proofErr w:type="spellEnd"/>
      <w:r>
        <w:t xml:space="preserve">. </w:t>
      </w:r>
    </w:p>
    <w:p w14:paraId="5971661B" w14:textId="77777777" w:rsidR="00833A43" w:rsidRDefault="00833A43" w:rsidP="00833A43">
      <w:pPr>
        <w:pStyle w:val="StandardWeb"/>
      </w:pPr>
      <w:r>
        <w:t xml:space="preserve">Aber laß </w:t>
      </w:r>
      <w:proofErr w:type="spellStart"/>
      <w:r>
        <w:t>imer</w:t>
      </w:r>
      <w:proofErr w:type="spellEnd"/>
      <w:r>
        <w:t xml:space="preserve"> hingehen / wie es gehet / weil es so gehen will / </w:t>
      </w:r>
      <w:proofErr w:type="spellStart"/>
      <w:r>
        <w:t>biß</w:t>
      </w:r>
      <w:proofErr w:type="spellEnd"/>
      <w:r>
        <w:t xml:space="preserve"> das </w:t>
      </w:r>
      <w:proofErr w:type="spellStart"/>
      <w:r>
        <w:t>junckfrauw</w:t>
      </w:r>
      <w:proofErr w:type="spellEnd"/>
      <w:r>
        <w:t xml:space="preserve"> </w:t>
      </w:r>
      <w:proofErr w:type="spellStart"/>
      <w:r>
        <w:t>Penitentia</w:t>
      </w:r>
      <w:proofErr w:type="spellEnd"/>
      <w:r>
        <w:t xml:space="preserve"> gezogen / </w:t>
      </w:r>
      <w:proofErr w:type="spellStart"/>
      <w:r>
        <w:t>kumpt</w:t>
      </w:r>
      <w:proofErr w:type="spellEnd"/>
      <w:r>
        <w:t xml:space="preserve"> mit </w:t>
      </w:r>
      <w:proofErr w:type="spellStart"/>
      <w:r>
        <w:t>irer</w:t>
      </w:r>
      <w:proofErr w:type="spellEnd"/>
      <w:r>
        <w:t xml:space="preserve"> </w:t>
      </w:r>
      <w:proofErr w:type="spellStart"/>
      <w:r>
        <w:t>schwester</w:t>
      </w:r>
      <w:proofErr w:type="spellEnd"/>
      <w:r>
        <w:t xml:space="preserve"> </w:t>
      </w:r>
      <w:proofErr w:type="spellStart"/>
      <w:r>
        <w:t>Rach</w:t>
      </w:r>
      <w:proofErr w:type="spellEnd"/>
      <w:r>
        <w:t xml:space="preserve"> / </w:t>
      </w:r>
      <w:proofErr w:type="spellStart"/>
      <w:r>
        <w:t>auff</w:t>
      </w:r>
      <w:proofErr w:type="spellEnd"/>
      <w:r>
        <w:t xml:space="preserve"> dem </w:t>
      </w:r>
      <w:proofErr w:type="spellStart"/>
      <w:r>
        <w:t>rollewagen</w:t>
      </w:r>
      <w:proofErr w:type="spellEnd"/>
      <w:r>
        <w:t xml:space="preserve"> zum </w:t>
      </w:r>
      <w:proofErr w:type="spellStart"/>
      <w:r>
        <w:t>teüffel</w:t>
      </w:r>
      <w:proofErr w:type="spellEnd"/>
      <w:r>
        <w:t xml:space="preserve"> zu / in </w:t>
      </w:r>
      <w:proofErr w:type="spellStart"/>
      <w:r>
        <w:t>abgrund</w:t>
      </w:r>
      <w:proofErr w:type="spellEnd"/>
      <w:r>
        <w:t xml:space="preserve"> des </w:t>
      </w:r>
      <w:proofErr w:type="spellStart"/>
      <w:r>
        <w:t>hellischen</w:t>
      </w:r>
      <w:proofErr w:type="spellEnd"/>
      <w:r>
        <w:t xml:space="preserve"> </w:t>
      </w:r>
      <w:proofErr w:type="spellStart"/>
      <w:r>
        <w:t>feüwrs</w:t>
      </w:r>
      <w:proofErr w:type="spellEnd"/>
      <w:r>
        <w:t xml:space="preserve">. </w:t>
      </w:r>
    </w:p>
    <w:p w14:paraId="6E66F658" w14:textId="77777777" w:rsidR="00833A43" w:rsidRDefault="00833A43" w:rsidP="00833A43">
      <w:pPr>
        <w:pStyle w:val="StandardWeb"/>
      </w:pPr>
      <w:r>
        <w:t xml:space="preserve">Dann so der lieb Adam / doch endlich sterben </w:t>
      </w:r>
      <w:proofErr w:type="spellStart"/>
      <w:r>
        <w:t>mueßt</w:t>
      </w:r>
      <w:proofErr w:type="spellEnd"/>
      <w:r>
        <w:t xml:space="preserve"> / weil er das </w:t>
      </w:r>
      <w:proofErr w:type="spellStart"/>
      <w:r>
        <w:t>gebotte</w:t>
      </w:r>
      <w:proofErr w:type="spellEnd"/>
      <w:r>
        <w:t xml:space="preserve"> </w:t>
      </w:r>
      <w:proofErr w:type="spellStart"/>
      <w:r>
        <w:t>übertretten</w:t>
      </w:r>
      <w:proofErr w:type="spellEnd"/>
      <w:r>
        <w:t xml:space="preserve"> / ja </w:t>
      </w:r>
      <w:proofErr w:type="spellStart"/>
      <w:r>
        <w:t>hette</w:t>
      </w:r>
      <w:proofErr w:type="spellEnd"/>
      <w:r>
        <w:t xml:space="preserve"> er nicht fest gehangen am Evangelio / mit dem glauben / welcher / in alleine gerecht </w:t>
      </w:r>
      <w:proofErr w:type="spellStart"/>
      <w:r>
        <w:t>unnd</w:t>
      </w:r>
      <w:proofErr w:type="spellEnd"/>
      <w:r>
        <w:t xml:space="preserve"> </w:t>
      </w:r>
      <w:proofErr w:type="spellStart"/>
      <w:r>
        <w:t>saelig</w:t>
      </w:r>
      <w:proofErr w:type="spellEnd"/>
      <w:r>
        <w:t xml:space="preserve"> macht / </w:t>
      </w:r>
      <w:proofErr w:type="spellStart"/>
      <w:r>
        <w:t>were</w:t>
      </w:r>
      <w:proofErr w:type="spellEnd"/>
      <w:r>
        <w:t xml:space="preserve"> er dazu ewig verloren worden. So Cain sein </w:t>
      </w:r>
      <w:proofErr w:type="spellStart"/>
      <w:r>
        <w:t>lebenlang</w:t>
      </w:r>
      <w:proofErr w:type="spellEnd"/>
      <w:r>
        <w:t xml:space="preserve"> flüchtig / </w:t>
      </w:r>
      <w:proofErr w:type="spellStart"/>
      <w:r>
        <w:t>unnd</w:t>
      </w:r>
      <w:proofErr w:type="spellEnd"/>
      <w:r>
        <w:t xml:space="preserve"> ewig </w:t>
      </w:r>
      <w:proofErr w:type="spellStart"/>
      <w:r>
        <w:t>verlorn</w:t>
      </w:r>
      <w:proofErr w:type="spellEnd"/>
      <w:r>
        <w:t xml:space="preserve"> sein </w:t>
      </w:r>
      <w:proofErr w:type="spellStart"/>
      <w:r>
        <w:t>mueßt</w:t>
      </w:r>
      <w:proofErr w:type="spellEnd"/>
      <w:r>
        <w:t xml:space="preserve"> / weil er </w:t>
      </w:r>
      <w:proofErr w:type="spellStart"/>
      <w:r>
        <w:t>gotloß</w:t>
      </w:r>
      <w:proofErr w:type="spellEnd"/>
      <w:r>
        <w:t xml:space="preserve"> war / und seinen </w:t>
      </w:r>
      <w:proofErr w:type="spellStart"/>
      <w:r>
        <w:t>bruder</w:t>
      </w:r>
      <w:proofErr w:type="spellEnd"/>
      <w:r>
        <w:t xml:space="preserve"> </w:t>
      </w:r>
      <w:proofErr w:type="spellStart"/>
      <w:r>
        <w:t>zutodschluge</w:t>
      </w:r>
      <w:proofErr w:type="spellEnd"/>
      <w:r>
        <w:t xml:space="preserve">. So Ismael </w:t>
      </w:r>
      <w:proofErr w:type="spellStart"/>
      <w:r>
        <w:t>darumm</w:t>
      </w:r>
      <w:proofErr w:type="spellEnd"/>
      <w:r>
        <w:t xml:space="preserve"> von Gott </w:t>
      </w:r>
      <w:proofErr w:type="spellStart"/>
      <w:r>
        <w:t>verstossen</w:t>
      </w:r>
      <w:proofErr w:type="spellEnd"/>
      <w:r>
        <w:t xml:space="preserve"> ward / das er dem Isaac kein </w:t>
      </w:r>
      <w:proofErr w:type="spellStart"/>
      <w:r>
        <w:t>ruege</w:t>
      </w:r>
      <w:proofErr w:type="spellEnd"/>
      <w:r>
        <w:t xml:space="preserve"> ließ / </w:t>
      </w:r>
      <w:proofErr w:type="spellStart"/>
      <w:r>
        <w:t>unnd</w:t>
      </w:r>
      <w:proofErr w:type="spellEnd"/>
      <w:r>
        <w:t xml:space="preserve"> des Evangelii spottet. So die </w:t>
      </w:r>
      <w:proofErr w:type="spellStart"/>
      <w:r>
        <w:t>gantz</w:t>
      </w:r>
      <w:proofErr w:type="spellEnd"/>
      <w:r>
        <w:t xml:space="preserve"> </w:t>
      </w:r>
      <w:proofErr w:type="spellStart"/>
      <w:r>
        <w:t>waelt</w:t>
      </w:r>
      <w:proofErr w:type="spellEnd"/>
      <w:r>
        <w:t xml:space="preserve"> </w:t>
      </w:r>
      <w:proofErr w:type="spellStart"/>
      <w:r>
        <w:t>darumb</w:t>
      </w:r>
      <w:proofErr w:type="spellEnd"/>
      <w:r>
        <w:t xml:space="preserve"> mit der </w:t>
      </w:r>
      <w:proofErr w:type="spellStart"/>
      <w:r>
        <w:t>sündfluß</w:t>
      </w:r>
      <w:proofErr w:type="spellEnd"/>
      <w:r>
        <w:t xml:space="preserve"> vertilget ward / das sie des Noah predigt verachtet. So die Sodomiter / von Gottes </w:t>
      </w:r>
      <w:proofErr w:type="spellStart"/>
      <w:r>
        <w:t>feüwr</w:t>
      </w:r>
      <w:proofErr w:type="spellEnd"/>
      <w:r>
        <w:t xml:space="preserve"> </w:t>
      </w:r>
      <w:proofErr w:type="spellStart"/>
      <w:r>
        <w:t>darumb</w:t>
      </w:r>
      <w:proofErr w:type="spellEnd"/>
      <w:r>
        <w:t xml:space="preserve"> verschlungen sind worden / das sie des frommen Lotts </w:t>
      </w:r>
      <w:proofErr w:type="spellStart"/>
      <w:r>
        <w:t>spottetn</w:t>
      </w:r>
      <w:proofErr w:type="spellEnd"/>
      <w:r>
        <w:t xml:space="preserve"> / und sein </w:t>
      </w:r>
      <w:proofErr w:type="spellStart"/>
      <w:r>
        <w:t>taegliches</w:t>
      </w:r>
      <w:proofErr w:type="spellEnd"/>
      <w:r>
        <w:t xml:space="preserve"> </w:t>
      </w:r>
      <w:proofErr w:type="spellStart"/>
      <w:r>
        <w:t>hertzen</w:t>
      </w:r>
      <w:proofErr w:type="spellEnd"/>
      <w:r>
        <w:t xml:space="preserve"> leid waren. </w:t>
      </w:r>
    </w:p>
    <w:p w14:paraId="7F057451" w14:textId="77777777" w:rsidR="00833A43" w:rsidRDefault="00833A43" w:rsidP="00833A43">
      <w:pPr>
        <w:pStyle w:val="StandardWeb"/>
      </w:pPr>
      <w:proofErr w:type="spellStart"/>
      <w:r>
        <w:t>Solten</w:t>
      </w:r>
      <w:proofErr w:type="spellEnd"/>
      <w:r>
        <w:t xml:space="preserve"> dann die heillosen </w:t>
      </w:r>
      <w:proofErr w:type="spellStart"/>
      <w:r>
        <w:t>widerteüffer</w:t>
      </w:r>
      <w:proofErr w:type="spellEnd"/>
      <w:r>
        <w:t xml:space="preserve"> / und </w:t>
      </w:r>
      <w:proofErr w:type="spellStart"/>
      <w:r>
        <w:t>zenckischen</w:t>
      </w:r>
      <w:proofErr w:type="spellEnd"/>
      <w:r>
        <w:t xml:space="preserve"> </w:t>
      </w:r>
      <w:proofErr w:type="spellStart"/>
      <w:r>
        <w:t>rottengeister</w:t>
      </w:r>
      <w:proofErr w:type="spellEnd"/>
      <w:r>
        <w:t xml:space="preserve"> / Gottes urteil entrinnen / die nicht wie </w:t>
      </w:r>
      <w:proofErr w:type="spellStart"/>
      <w:r>
        <w:t>kinder</w:t>
      </w:r>
      <w:proofErr w:type="spellEnd"/>
      <w:r>
        <w:t xml:space="preserve"> der </w:t>
      </w:r>
      <w:proofErr w:type="spellStart"/>
      <w:r>
        <w:t>warheit</w:t>
      </w:r>
      <w:proofErr w:type="spellEnd"/>
      <w:r>
        <w:t xml:space="preserve"> liegen / und sagen / man strafft nicht / </w:t>
      </w:r>
      <w:proofErr w:type="spellStart"/>
      <w:r>
        <w:t>drumb</w:t>
      </w:r>
      <w:proofErr w:type="spellEnd"/>
      <w:r>
        <w:t xml:space="preserve"> ist alle </w:t>
      </w:r>
      <w:proofErr w:type="spellStart"/>
      <w:r>
        <w:t>waelt</w:t>
      </w:r>
      <w:proofErr w:type="spellEnd"/>
      <w:r>
        <w:t xml:space="preserve"> so </w:t>
      </w:r>
      <w:proofErr w:type="spellStart"/>
      <w:r>
        <w:t>boese</w:t>
      </w:r>
      <w:proofErr w:type="spellEnd"/>
      <w:r>
        <w:t xml:space="preserve">: Gott von </w:t>
      </w:r>
      <w:proofErr w:type="spellStart"/>
      <w:r>
        <w:t>himmel</w:t>
      </w:r>
      <w:proofErr w:type="spellEnd"/>
      <w:r>
        <w:t xml:space="preserve"> </w:t>
      </w:r>
      <w:proofErr w:type="spellStart"/>
      <w:r>
        <w:t>behuete</w:t>
      </w:r>
      <w:proofErr w:type="spellEnd"/>
      <w:r>
        <w:t xml:space="preserve"> mich / für solchen </w:t>
      </w:r>
      <w:proofErr w:type="spellStart"/>
      <w:r>
        <w:t>druesen</w:t>
      </w:r>
      <w:proofErr w:type="spellEnd"/>
      <w:r>
        <w:t xml:space="preserve"> / </w:t>
      </w:r>
      <w:proofErr w:type="spellStart"/>
      <w:r>
        <w:t>unnd</w:t>
      </w:r>
      <w:proofErr w:type="spellEnd"/>
      <w:r>
        <w:t xml:space="preserve"> </w:t>
      </w:r>
      <w:proofErr w:type="spellStart"/>
      <w:r>
        <w:t>pestilentzen</w:t>
      </w:r>
      <w:proofErr w:type="spellEnd"/>
      <w:r>
        <w:t xml:space="preserve"> / der Christenheit ewiglich / und dich liebes Hessenland auch. </w:t>
      </w:r>
    </w:p>
    <w:p w14:paraId="0F4C4C6D" w14:textId="77777777" w:rsidR="00833A43" w:rsidRDefault="00833A43" w:rsidP="00833A43">
      <w:pPr>
        <w:pStyle w:val="StandardWeb"/>
      </w:pPr>
      <w:r>
        <w:t xml:space="preserve">Ich will </w:t>
      </w:r>
      <w:proofErr w:type="spellStart"/>
      <w:r>
        <w:t>weitter</w:t>
      </w:r>
      <w:proofErr w:type="spellEnd"/>
      <w:r>
        <w:t xml:space="preserve"> </w:t>
      </w:r>
      <w:proofErr w:type="spellStart"/>
      <w:r>
        <w:t>faren</w:t>
      </w:r>
      <w:proofErr w:type="spellEnd"/>
      <w:r>
        <w:t xml:space="preserve"> / und </w:t>
      </w:r>
      <w:proofErr w:type="spellStart"/>
      <w:r>
        <w:t>beweysen</w:t>
      </w:r>
      <w:proofErr w:type="spellEnd"/>
      <w:r>
        <w:t xml:space="preserve"> / das die lieben Evangelische </w:t>
      </w:r>
      <w:proofErr w:type="spellStart"/>
      <w:r>
        <w:t>prediger</w:t>
      </w:r>
      <w:proofErr w:type="spellEnd"/>
      <w:r>
        <w:t xml:space="preserve"> / nicht anderer </w:t>
      </w:r>
      <w:proofErr w:type="spellStart"/>
      <w:r>
        <w:t>meinung</w:t>
      </w:r>
      <w:proofErr w:type="spellEnd"/>
      <w:r>
        <w:t xml:space="preserve"> straffen / und </w:t>
      </w:r>
      <w:proofErr w:type="spellStart"/>
      <w:r>
        <w:t>troesten</w:t>
      </w:r>
      <w:proofErr w:type="spellEnd"/>
      <w:r>
        <w:t xml:space="preserve"> mit </w:t>
      </w:r>
      <w:proofErr w:type="spellStart"/>
      <w:r>
        <w:t>gesatz</w:t>
      </w:r>
      <w:proofErr w:type="spellEnd"/>
      <w:r>
        <w:t xml:space="preserve"> / </w:t>
      </w:r>
      <w:proofErr w:type="spellStart"/>
      <w:r>
        <w:t>unnd</w:t>
      </w:r>
      <w:proofErr w:type="spellEnd"/>
      <w:r>
        <w:t xml:space="preserve"> Evangelio dann Moses / </w:t>
      </w:r>
      <w:proofErr w:type="spellStart"/>
      <w:r>
        <w:t>unnd</w:t>
      </w:r>
      <w:proofErr w:type="spellEnd"/>
      <w:r>
        <w:t xml:space="preserve"> die Propheten. Dann auch Christus will haben / das man predigen </w:t>
      </w:r>
      <w:proofErr w:type="spellStart"/>
      <w:r>
        <w:t>sol</w:t>
      </w:r>
      <w:proofErr w:type="spellEnd"/>
      <w:r>
        <w:t xml:space="preserve"> / wie Moses </w:t>
      </w:r>
      <w:proofErr w:type="spellStart"/>
      <w:r>
        <w:t>unnd</w:t>
      </w:r>
      <w:proofErr w:type="spellEnd"/>
      <w:r>
        <w:t xml:space="preserve"> die Propheten / da er spricht / laß sie Mosen / und die Propheten </w:t>
      </w:r>
      <w:proofErr w:type="spellStart"/>
      <w:r>
        <w:t>hoeren</w:t>
      </w:r>
      <w:proofErr w:type="spellEnd"/>
      <w:r>
        <w:t xml:space="preserve">. </w:t>
      </w:r>
    </w:p>
    <w:p w14:paraId="7D1CB4F4" w14:textId="77777777" w:rsidR="00833A43" w:rsidRDefault="00833A43" w:rsidP="00833A43">
      <w:pPr>
        <w:pStyle w:val="StandardWeb"/>
      </w:pPr>
      <w:r>
        <w:t xml:space="preserve">Alle predig Mosi / </w:t>
      </w:r>
      <w:proofErr w:type="spellStart"/>
      <w:r>
        <w:t>fliessen</w:t>
      </w:r>
      <w:proofErr w:type="spellEnd"/>
      <w:r>
        <w:t xml:space="preserve"> </w:t>
      </w:r>
      <w:proofErr w:type="spellStart"/>
      <w:r>
        <w:t>auß</w:t>
      </w:r>
      <w:proofErr w:type="spellEnd"/>
      <w:r>
        <w:t xml:space="preserve"> </w:t>
      </w:r>
      <w:proofErr w:type="spellStart"/>
      <w:r>
        <w:t>dene</w:t>
      </w:r>
      <w:proofErr w:type="spellEnd"/>
      <w:r>
        <w:t xml:space="preserve"> </w:t>
      </w:r>
      <w:proofErr w:type="spellStart"/>
      <w:r>
        <w:t>zehen</w:t>
      </w:r>
      <w:proofErr w:type="spellEnd"/>
      <w:r>
        <w:t xml:space="preserve"> </w:t>
      </w:r>
      <w:proofErr w:type="spellStart"/>
      <w:r>
        <w:t>gebotten</w:t>
      </w:r>
      <w:proofErr w:type="spellEnd"/>
      <w:r>
        <w:t xml:space="preserve"> / als einem </w:t>
      </w:r>
      <w:proofErr w:type="spellStart"/>
      <w:r>
        <w:t>lebigenden</w:t>
      </w:r>
      <w:proofErr w:type="spellEnd"/>
      <w:r>
        <w:t xml:space="preserve"> Brunn Gottes / </w:t>
      </w:r>
      <w:proofErr w:type="spellStart"/>
      <w:r>
        <w:t>unnd</w:t>
      </w:r>
      <w:proofErr w:type="spellEnd"/>
      <w:r>
        <w:t xml:space="preserve"> wider hinein. Dann er </w:t>
      </w:r>
      <w:proofErr w:type="spellStart"/>
      <w:r>
        <w:t>fodert</w:t>
      </w:r>
      <w:proofErr w:type="spellEnd"/>
      <w:r>
        <w:t xml:space="preserve"> ein </w:t>
      </w:r>
      <w:proofErr w:type="spellStart"/>
      <w:r>
        <w:t>volkommene</w:t>
      </w:r>
      <w:proofErr w:type="spellEnd"/>
      <w:r>
        <w:t xml:space="preserve"> gehorsam / aller </w:t>
      </w:r>
      <w:proofErr w:type="spellStart"/>
      <w:r>
        <w:t>gebotte</w:t>
      </w:r>
      <w:proofErr w:type="spellEnd"/>
      <w:r>
        <w:t xml:space="preserve"> / und </w:t>
      </w:r>
      <w:proofErr w:type="spellStart"/>
      <w:r>
        <w:t>leret</w:t>
      </w:r>
      <w:proofErr w:type="spellEnd"/>
      <w:r>
        <w:t xml:space="preserve"> alle </w:t>
      </w:r>
      <w:proofErr w:type="spellStart"/>
      <w:r>
        <w:t>menschen</w:t>
      </w:r>
      <w:proofErr w:type="spellEnd"/>
      <w:r>
        <w:t xml:space="preserve"> / nicht </w:t>
      </w:r>
      <w:proofErr w:type="spellStart"/>
      <w:r>
        <w:t>dencken</w:t>
      </w:r>
      <w:proofErr w:type="spellEnd"/>
      <w:r>
        <w:t xml:space="preserve"> / reden / thun / wider die </w:t>
      </w:r>
      <w:proofErr w:type="spellStart"/>
      <w:r>
        <w:t>zehen</w:t>
      </w:r>
      <w:proofErr w:type="spellEnd"/>
      <w:r>
        <w:t xml:space="preserve"> </w:t>
      </w:r>
      <w:proofErr w:type="spellStart"/>
      <w:r>
        <w:t>gebotte</w:t>
      </w:r>
      <w:proofErr w:type="spellEnd"/>
      <w:r>
        <w:t xml:space="preserve"> / sondern alle </w:t>
      </w:r>
      <w:proofErr w:type="spellStart"/>
      <w:r>
        <w:t>gedancken</w:t>
      </w:r>
      <w:proofErr w:type="spellEnd"/>
      <w:r>
        <w:t xml:space="preserve"> / </w:t>
      </w:r>
      <w:proofErr w:type="spellStart"/>
      <w:r>
        <w:t>wort</w:t>
      </w:r>
      <w:proofErr w:type="spellEnd"/>
      <w:r>
        <w:t xml:space="preserve"> / </w:t>
      </w:r>
      <w:proofErr w:type="spellStart"/>
      <w:r>
        <w:t>werck</w:t>
      </w:r>
      <w:proofErr w:type="spellEnd"/>
      <w:r>
        <w:t xml:space="preserve"> / nach den </w:t>
      </w:r>
      <w:proofErr w:type="spellStart"/>
      <w:r>
        <w:t>zehen</w:t>
      </w:r>
      <w:proofErr w:type="spellEnd"/>
      <w:r>
        <w:t xml:space="preserve"> </w:t>
      </w:r>
      <w:proofErr w:type="spellStart"/>
      <w:r>
        <w:t>gebotten</w:t>
      </w:r>
      <w:proofErr w:type="spellEnd"/>
      <w:r>
        <w:t xml:space="preserve"> richten. In der ersten </w:t>
      </w:r>
      <w:proofErr w:type="spellStart"/>
      <w:r>
        <w:t>Taffel</w:t>
      </w:r>
      <w:proofErr w:type="spellEnd"/>
      <w:r>
        <w:t xml:space="preserve"> / </w:t>
      </w:r>
      <w:proofErr w:type="spellStart"/>
      <w:r>
        <w:t>leret</w:t>
      </w:r>
      <w:proofErr w:type="spellEnd"/>
      <w:r>
        <w:t xml:space="preserve"> Mose wie sich alle </w:t>
      </w:r>
      <w:proofErr w:type="spellStart"/>
      <w:r>
        <w:t>menschen</w:t>
      </w:r>
      <w:proofErr w:type="spellEnd"/>
      <w:r>
        <w:t xml:space="preserve"> in geistlichen </w:t>
      </w:r>
      <w:proofErr w:type="spellStart"/>
      <w:r>
        <w:t>sachen</w:t>
      </w:r>
      <w:proofErr w:type="spellEnd"/>
      <w:r>
        <w:t xml:space="preserve"> / gegen Gott halten sollen. In der anderen </w:t>
      </w:r>
      <w:proofErr w:type="spellStart"/>
      <w:r>
        <w:t>Taffel</w:t>
      </w:r>
      <w:proofErr w:type="spellEnd"/>
      <w:r>
        <w:t xml:space="preserve"> / </w:t>
      </w:r>
      <w:proofErr w:type="spellStart"/>
      <w:r>
        <w:t>leret</w:t>
      </w:r>
      <w:proofErr w:type="spellEnd"/>
      <w:r>
        <w:t xml:space="preserve"> er / wie sich alle </w:t>
      </w:r>
      <w:proofErr w:type="spellStart"/>
      <w:r>
        <w:t>menschen</w:t>
      </w:r>
      <w:proofErr w:type="spellEnd"/>
      <w:r>
        <w:t xml:space="preserve"> gegen </w:t>
      </w:r>
      <w:proofErr w:type="spellStart"/>
      <w:r>
        <w:t>iren</w:t>
      </w:r>
      <w:proofErr w:type="spellEnd"/>
      <w:r>
        <w:t xml:space="preserve"> </w:t>
      </w:r>
      <w:proofErr w:type="spellStart"/>
      <w:r>
        <w:t>nechsten</w:t>
      </w:r>
      <w:proofErr w:type="spellEnd"/>
      <w:r>
        <w:t xml:space="preserve"> halten sollen. Wer nun die </w:t>
      </w:r>
      <w:proofErr w:type="spellStart"/>
      <w:r>
        <w:t>gebotte</w:t>
      </w:r>
      <w:proofErr w:type="spellEnd"/>
      <w:r>
        <w:t xml:space="preserve"> </w:t>
      </w:r>
      <w:proofErr w:type="spellStart"/>
      <w:r>
        <w:t>helt</w:t>
      </w:r>
      <w:proofErr w:type="spellEnd"/>
      <w:r>
        <w:t xml:space="preserve"> / den segnet er </w:t>
      </w:r>
      <w:proofErr w:type="spellStart"/>
      <w:r>
        <w:t>biß</w:t>
      </w:r>
      <w:proofErr w:type="spellEnd"/>
      <w:r>
        <w:t xml:space="preserve"> in </w:t>
      </w:r>
      <w:proofErr w:type="spellStart"/>
      <w:r>
        <w:t>himmel</w:t>
      </w:r>
      <w:proofErr w:type="spellEnd"/>
      <w:r>
        <w:t xml:space="preserve"> / wer sie aber übertritt / den verflucht er </w:t>
      </w:r>
      <w:proofErr w:type="spellStart"/>
      <w:r>
        <w:t>biß</w:t>
      </w:r>
      <w:proofErr w:type="spellEnd"/>
      <w:r>
        <w:t xml:space="preserve"> in die helle. Dann so spricht Gott der Herr / durch Mosen / Ich der Herr dein Gott / bin ein </w:t>
      </w:r>
      <w:proofErr w:type="spellStart"/>
      <w:r>
        <w:t>starcker</w:t>
      </w:r>
      <w:proofErr w:type="spellEnd"/>
      <w:r>
        <w:t xml:space="preserve"> </w:t>
      </w:r>
      <w:proofErr w:type="spellStart"/>
      <w:r>
        <w:t>eyferer</w:t>
      </w:r>
      <w:proofErr w:type="spellEnd"/>
      <w:r>
        <w:t xml:space="preserve"> / der da heim sucht / der </w:t>
      </w:r>
      <w:proofErr w:type="spellStart"/>
      <w:r>
        <w:t>vaetter</w:t>
      </w:r>
      <w:proofErr w:type="spellEnd"/>
      <w:r>
        <w:t xml:space="preserve"> </w:t>
      </w:r>
      <w:proofErr w:type="spellStart"/>
      <w:r>
        <w:t>missethat</w:t>
      </w:r>
      <w:proofErr w:type="spellEnd"/>
      <w:r>
        <w:t xml:space="preserve"> / an den </w:t>
      </w:r>
      <w:proofErr w:type="spellStart"/>
      <w:r>
        <w:t>kindern</w:t>
      </w:r>
      <w:proofErr w:type="spellEnd"/>
      <w:r>
        <w:t xml:space="preserve"> / </w:t>
      </w:r>
      <w:proofErr w:type="spellStart"/>
      <w:r>
        <w:t>biß</w:t>
      </w:r>
      <w:proofErr w:type="spellEnd"/>
      <w:r>
        <w:t xml:space="preserve"> in das dritte und </w:t>
      </w:r>
      <w:proofErr w:type="spellStart"/>
      <w:r>
        <w:t>vierde</w:t>
      </w:r>
      <w:proofErr w:type="spellEnd"/>
      <w:r>
        <w:t xml:space="preserve"> </w:t>
      </w:r>
      <w:proofErr w:type="spellStart"/>
      <w:r>
        <w:t>gelied</w:t>
      </w:r>
      <w:proofErr w:type="spellEnd"/>
      <w:r>
        <w:t xml:space="preserve"> / die mich hassen / </w:t>
      </w:r>
      <w:proofErr w:type="spellStart"/>
      <w:r>
        <w:t>unnd</w:t>
      </w:r>
      <w:proofErr w:type="spellEnd"/>
      <w:r>
        <w:t xml:space="preserve"> thue </w:t>
      </w:r>
      <w:proofErr w:type="spellStart"/>
      <w:r>
        <w:t>barmhertzigkeit</w:t>
      </w:r>
      <w:proofErr w:type="spellEnd"/>
      <w:r>
        <w:t xml:space="preserve"> an </w:t>
      </w:r>
      <w:proofErr w:type="spellStart"/>
      <w:r>
        <w:t>vil</w:t>
      </w:r>
      <w:proofErr w:type="spellEnd"/>
      <w:r>
        <w:t xml:space="preserve"> tausenden / die mich lieben / </w:t>
      </w:r>
      <w:proofErr w:type="spellStart"/>
      <w:r>
        <w:t>unnd</w:t>
      </w:r>
      <w:proofErr w:type="spellEnd"/>
      <w:r>
        <w:t xml:space="preserve"> meine </w:t>
      </w:r>
      <w:proofErr w:type="spellStart"/>
      <w:r>
        <w:t>gebott</w:t>
      </w:r>
      <w:proofErr w:type="spellEnd"/>
      <w:r>
        <w:t xml:space="preserve"> halten. Also </w:t>
      </w:r>
      <w:proofErr w:type="spellStart"/>
      <w:r>
        <w:t>leren</w:t>
      </w:r>
      <w:proofErr w:type="spellEnd"/>
      <w:r>
        <w:t xml:space="preserve"> wir auch / </w:t>
      </w:r>
      <w:proofErr w:type="spellStart"/>
      <w:r>
        <w:t>außgenommen</w:t>
      </w:r>
      <w:proofErr w:type="spellEnd"/>
      <w:r>
        <w:t xml:space="preserve"> die Levitischen Ceremonien (die wir als einen schatten / </w:t>
      </w:r>
      <w:proofErr w:type="spellStart"/>
      <w:r>
        <w:t>auff</w:t>
      </w:r>
      <w:proofErr w:type="spellEnd"/>
      <w:r>
        <w:t xml:space="preserve"> die Sonne Christum </w:t>
      </w:r>
      <w:proofErr w:type="spellStart"/>
      <w:r>
        <w:t>deütten</w:t>
      </w:r>
      <w:proofErr w:type="spellEnd"/>
      <w:r>
        <w:t xml:space="preserve">) </w:t>
      </w:r>
      <w:proofErr w:type="spellStart"/>
      <w:r>
        <w:t>unnd</w:t>
      </w:r>
      <w:proofErr w:type="spellEnd"/>
      <w:r>
        <w:t xml:space="preserve"> </w:t>
      </w:r>
      <w:proofErr w:type="spellStart"/>
      <w:r>
        <w:t>gerichtshendel</w:t>
      </w:r>
      <w:proofErr w:type="spellEnd"/>
      <w:r>
        <w:t xml:space="preserve"> / also das wir nichts in Mose </w:t>
      </w:r>
      <w:proofErr w:type="spellStart"/>
      <w:r>
        <w:t>leren</w:t>
      </w:r>
      <w:proofErr w:type="spellEnd"/>
      <w:r>
        <w:t xml:space="preserve"> / dann die </w:t>
      </w:r>
      <w:proofErr w:type="spellStart"/>
      <w:r>
        <w:t>zehen</w:t>
      </w:r>
      <w:proofErr w:type="spellEnd"/>
      <w:r>
        <w:t xml:space="preserve"> </w:t>
      </w:r>
      <w:proofErr w:type="spellStart"/>
      <w:r>
        <w:t>gebotte</w:t>
      </w:r>
      <w:proofErr w:type="spellEnd"/>
      <w:r>
        <w:t xml:space="preserve"> / </w:t>
      </w:r>
      <w:proofErr w:type="spellStart"/>
      <w:r>
        <w:t>unnd</w:t>
      </w:r>
      <w:proofErr w:type="spellEnd"/>
      <w:r>
        <w:t xml:space="preserve"> was mit dem natürlichen </w:t>
      </w:r>
      <w:proofErr w:type="spellStart"/>
      <w:r>
        <w:t>gesatz</w:t>
      </w:r>
      <w:proofErr w:type="spellEnd"/>
      <w:r>
        <w:t xml:space="preserve"> im </w:t>
      </w:r>
      <w:proofErr w:type="spellStart"/>
      <w:r>
        <w:t>hertzen</w:t>
      </w:r>
      <w:proofErr w:type="spellEnd"/>
      <w:r>
        <w:t xml:space="preserve"> geschrieben über ein stimmet. Dann auch die </w:t>
      </w:r>
      <w:proofErr w:type="spellStart"/>
      <w:r>
        <w:t>zehen</w:t>
      </w:r>
      <w:proofErr w:type="spellEnd"/>
      <w:r>
        <w:t xml:space="preserve"> </w:t>
      </w:r>
      <w:proofErr w:type="spellStart"/>
      <w:r>
        <w:t>gebotte</w:t>
      </w:r>
      <w:proofErr w:type="spellEnd"/>
      <w:r>
        <w:t xml:space="preserve"> nichts anders sind / dann ein </w:t>
      </w:r>
      <w:proofErr w:type="spellStart"/>
      <w:r>
        <w:t>außlegung</w:t>
      </w:r>
      <w:proofErr w:type="spellEnd"/>
      <w:r>
        <w:t xml:space="preserve"> des natürlichen </w:t>
      </w:r>
      <w:proofErr w:type="spellStart"/>
      <w:r>
        <w:t>gesatzs</w:t>
      </w:r>
      <w:proofErr w:type="spellEnd"/>
      <w:r>
        <w:t xml:space="preserve"> / im </w:t>
      </w:r>
      <w:proofErr w:type="spellStart"/>
      <w:r>
        <w:t>hertzen</w:t>
      </w:r>
      <w:proofErr w:type="spellEnd"/>
      <w:r>
        <w:t xml:space="preserve"> geschrieben. Wir </w:t>
      </w:r>
      <w:proofErr w:type="spellStart"/>
      <w:r>
        <w:t>nemmen</w:t>
      </w:r>
      <w:proofErr w:type="spellEnd"/>
      <w:r>
        <w:t xml:space="preserve"> auch / alle Gottes </w:t>
      </w:r>
      <w:proofErr w:type="spellStart"/>
      <w:r>
        <w:t>dreüwortte</w:t>
      </w:r>
      <w:proofErr w:type="spellEnd"/>
      <w:r>
        <w:t xml:space="preserve"> </w:t>
      </w:r>
      <w:proofErr w:type="spellStart"/>
      <w:r>
        <w:t>unnd</w:t>
      </w:r>
      <w:proofErr w:type="spellEnd"/>
      <w:r>
        <w:t xml:space="preserve"> </w:t>
      </w:r>
      <w:proofErr w:type="spellStart"/>
      <w:r>
        <w:t>exempel</w:t>
      </w:r>
      <w:proofErr w:type="spellEnd"/>
      <w:r>
        <w:t xml:space="preserve"> des </w:t>
      </w:r>
      <w:proofErr w:type="spellStart"/>
      <w:r>
        <w:t>zorns</w:t>
      </w:r>
      <w:proofErr w:type="spellEnd"/>
      <w:r>
        <w:t xml:space="preserve"> / donnern </w:t>
      </w:r>
      <w:proofErr w:type="spellStart"/>
      <w:r>
        <w:t>unnd</w:t>
      </w:r>
      <w:proofErr w:type="spellEnd"/>
      <w:r>
        <w:t xml:space="preserve"> </w:t>
      </w:r>
      <w:proofErr w:type="spellStart"/>
      <w:r>
        <w:t>blixen</w:t>
      </w:r>
      <w:proofErr w:type="spellEnd"/>
      <w:r>
        <w:t xml:space="preserve"> / damit wie Moses wider alles </w:t>
      </w:r>
      <w:proofErr w:type="spellStart"/>
      <w:r>
        <w:t>tichten</w:t>
      </w:r>
      <w:proofErr w:type="spellEnd"/>
      <w:r>
        <w:t xml:space="preserve"> / reden / </w:t>
      </w:r>
      <w:proofErr w:type="spellStart"/>
      <w:r>
        <w:t>unnd</w:t>
      </w:r>
      <w:proofErr w:type="spellEnd"/>
      <w:r>
        <w:t xml:space="preserve"> thun / so die </w:t>
      </w:r>
      <w:proofErr w:type="spellStart"/>
      <w:r>
        <w:t>zehen</w:t>
      </w:r>
      <w:proofErr w:type="spellEnd"/>
      <w:r>
        <w:t xml:space="preserve"> </w:t>
      </w:r>
      <w:proofErr w:type="spellStart"/>
      <w:r>
        <w:t>gebotte</w:t>
      </w:r>
      <w:proofErr w:type="spellEnd"/>
      <w:r>
        <w:t xml:space="preserve"> verbieten. </w:t>
      </w:r>
    </w:p>
    <w:p w14:paraId="51570028" w14:textId="77777777" w:rsidR="00833A43" w:rsidRDefault="00833A43" w:rsidP="00833A43">
      <w:pPr>
        <w:pStyle w:val="StandardWeb"/>
      </w:pPr>
      <w:proofErr w:type="spellStart"/>
      <w:r>
        <w:t>Wiewol</w:t>
      </w:r>
      <w:proofErr w:type="spellEnd"/>
      <w:r>
        <w:t xml:space="preserve"> aber unsere predig </w:t>
      </w:r>
      <w:proofErr w:type="spellStart"/>
      <w:r>
        <w:t>gemeyniglich</w:t>
      </w:r>
      <w:proofErr w:type="spellEnd"/>
      <w:r>
        <w:t xml:space="preserve"> / mit Gottes </w:t>
      </w:r>
      <w:proofErr w:type="spellStart"/>
      <w:r>
        <w:t>dreüwortten</w:t>
      </w:r>
      <w:proofErr w:type="spellEnd"/>
      <w:r>
        <w:t xml:space="preserve"> / </w:t>
      </w:r>
      <w:proofErr w:type="spellStart"/>
      <w:r>
        <w:t>unnd</w:t>
      </w:r>
      <w:proofErr w:type="spellEnd"/>
      <w:r>
        <w:t xml:space="preserve"> </w:t>
      </w:r>
      <w:proofErr w:type="spellStart"/>
      <w:r>
        <w:t>exempeln</w:t>
      </w:r>
      <w:proofErr w:type="spellEnd"/>
      <w:r>
        <w:t xml:space="preserve"> des </w:t>
      </w:r>
      <w:proofErr w:type="spellStart"/>
      <w:r>
        <w:t>zorn</w:t>
      </w:r>
      <w:proofErr w:type="spellEnd"/>
      <w:r>
        <w:t xml:space="preserve"> / ungehorsam der </w:t>
      </w:r>
      <w:proofErr w:type="spellStart"/>
      <w:r>
        <w:t>kinder</w:t>
      </w:r>
      <w:proofErr w:type="spellEnd"/>
      <w:r>
        <w:t xml:space="preserve"> / </w:t>
      </w:r>
      <w:proofErr w:type="spellStart"/>
      <w:r>
        <w:t>diebstal</w:t>
      </w:r>
      <w:proofErr w:type="spellEnd"/>
      <w:r>
        <w:t xml:space="preserve"> / </w:t>
      </w:r>
      <w:proofErr w:type="spellStart"/>
      <w:r>
        <w:t>ehebruch</w:t>
      </w:r>
      <w:proofErr w:type="spellEnd"/>
      <w:r>
        <w:t xml:space="preserve"> / </w:t>
      </w:r>
      <w:proofErr w:type="spellStart"/>
      <w:r>
        <w:t>falschzeügnis</w:t>
      </w:r>
      <w:proofErr w:type="spellEnd"/>
      <w:r>
        <w:t xml:space="preserve"> / </w:t>
      </w:r>
      <w:proofErr w:type="spellStart"/>
      <w:r>
        <w:t>wucher</w:t>
      </w:r>
      <w:proofErr w:type="spellEnd"/>
      <w:r>
        <w:t xml:space="preserve"> / todschlag / </w:t>
      </w:r>
      <w:proofErr w:type="spellStart"/>
      <w:r>
        <w:t>unnd</w:t>
      </w:r>
      <w:proofErr w:type="spellEnd"/>
      <w:r>
        <w:t xml:space="preserve"> was des </w:t>
      </w:r>
      <w:proofErr w:type="spellStart"/>
      <w:r>
        <w:t>teüffels</w:t>
      </w:r>
      <w:proofErr w:type="spellEnd"/>
      <w:r>
        <w:t xml:space="preserve"> </w:t>
      </w:r>
      <w:proofErr w:type="spellStart"/>
      <w:r>
        <w:t>drecks</w:t>
      </w:r>
      <w:proofErr w:type="spellEnd"/>
      <w:r>
        <w:t xml:space="preserve"> mehr ist / straffet / so </w:t>
      </w:r>
      <w:proofErr w:type="spellStart"/>
      <w:r>
        <w:t>feret</w:t>
      </w:r>
      <w:proofErr w:type="spellEnd"/>
      <w:r>
        <w:t xml:space="preserve"> sie doch gewaltiger / wider die </w:t>
      </w:r>
      <w:proofErr w:type="spellStart"/>
      <w:r>
        <w:t>laster</w:t>
      </w:r>
      <w:proofErr w:type="spellEnd"/>
      <w:r>
        <w:t xml:space="preserve"> der ersten </w:t>
      </w:r>
      <w:proofErr w:type="spellStart"/>
      <w:r>
        <w:t>Taffel</w:t>
      </w:r>
      <w:proofErr w:type="spellEnd"/>
      <w:r>
        <w:t xml:space="preserve"> / dann wider die </w:t>
      </w:r>
      <w:proofErr w:type="spellStart"/>
      <w:r>
        <w:t>laster</w:t>
      </w:r>
      <w:proofErr w:type="spellEnd"/>
      <w:r>
        <w:t xml:space="preserve"> der andern / gleich wie auch Moses thut / </w:t>
      </w:r>
      <w:proofErr w:type="spellStart"/>
      <w:r>
        <w:t>darumb</w:t>
      </w:r>
      <w:proofErr w:type="spellEnd"/>
      <w:r>
        <w:t xml:space="preserve"> das der ersten </w:t>
      </w:r>
      <w:proofErr w:type="spellStart"/>
      <w:r>
        <w:t>taffel</w:t>
      </w:r>
      <w:proofErr w:type="spellEnd"/>
      <w:r>
        <w:t xml:space="preserve"> </w:t>
      </w:r>
      <w:proofErr w:type="spellStart"/>
      <w:r>
        <w:t>sünde</w:t>
      </w:r>
      <w:proofErr w:type="spellEnd"/>
      <w:r>
        <w:t xml:space="preserve"> / wider Gott sind / </w:t>
      </w:r>
      <w:proofErr w:type="spellStart"/>
      <w:r>
        <w:t>unnd</w:t>
      </w:r>
      <w:proofErr w:type="spellEnd"/>
      <w:r>
        <w:t xml:space="preserve"> </w:t>
      </w:r>
      <w:proofErr w:type="spellStart"/>
      <w:r>
        <w:t>beyde</w:t>
      </w:r>
      <w:proofErr w:type="spellEnd"/>
      <w:r>
        <w:t xml:space="preserve"> </w:t>
      </w:r>
      <w:proofErr w:type="spellStart"/>
      <w:r>
        <w:t>zeytlich</w:t>
      </w:r>
      <w:proofErr w:type="spellEnd"/>
      <w:r>
        <w:t xml:space="preserve"> / </w:t>
      </w:r>
      <w:proofErr w:type="spellStart"/>
      <w:r>
        <w:t>unnd</w:t>
      </w:r>
      <w:proofErr w:type="spellEnd"/>
      <w:r>
        <w:t xml:space="preserve"> ewiglich verdammen / wann man gleich </w:t>
      </w:r>
      <w:proofErr w:type="spellStart"/>
      <w:r>
        <w:t>eüsserlich</w:t>
      </w:r>
      <w:proofErr w:type="spellEnd"/>
      <w:r>
        <w:t xml:space="preserve"> scheinet / als lebe man nach der andern </w:t>
      </w:r>
      <w:proofErr w:type="spellStart"/>
      <w:r>
        <w:t>Taffel</w:t>
      </w:r>
      <w:proofErr w:type="spellEnd"/>
      <w:r>
        <w:t xml:space="preserve">. Der andern </w:t>
      </w:r>
      <w:proofErr w:type="spellStart"/>
      <w:r>
        <w:t>Taffel</w:t>
      </w:r>
      <w:proofErr w:type="spellEnd"/>
      <w:r>
        <w:t xml:space="preserve"> </w:t>
      </w:r>
      <w:proofErr w:type="spellStart"/>
      <w:r>
        <w:t>missethat</w:t>
      </w:r>
      <w:proofErr w:type="spellEnd"/>
      <w:r>
        <w:t xml:space="preserve"> aber / sind wider den </w:t>
      </w:r>
      <w:proofErr w:type="spellStart"/>
      <w:r>
        <w:t>menschen</w:t>
      </w:r>
      <w:proofErr w:type="spellEnd"/>
      <w:r>
        <w:t xml:space="preserve"> / und verdammen </w:t>
      </w:r>
      <w:proofErr w:type="spellStart"/>
      <w:r>
        <w:t>wol</w:t>
      </w:r>
      <w:proofErr w:type="spellEnd"/>
      <w:r>
        <w:t xml:space="preserve"> zeitlich / aber nicht </w:t>
      </w:r>
      <w:proofErr w:type="spellStart"/>
      <w:r>
        <w:t>ewigklich</w:t>
      </w:r>
      <w:proofErr w:type="spellEnd"/>
      <w:r>
        <w:t xml:space="preserve"> / so das erst gebot / nicht </w:t>
      </w:r>
      <w:proofErr w:type="spellStart"/>
      <w:r>
        <w:t>übertretten</w:t>
      </w:r>
      <w:proofErr w:type="spellEnd"/>
      <w:r>
        <w:t xml:space="preserve"> </w:t>
      </w:r>
      <w:proofErr w:type="spellStart"/>
      <w:r>
        <w:t>würt</w:t>
      </w:r>
      <w:proofErr w:type="spellEnd"/>
      <w:r>
        <w:t xml:space="preserve">. als es der </w:t>
      </w:r>
      <w:proofErr w:type="spellStart"/>
      <w:r>
        <w:t>schecher</w:t>
      </w:r>
      <w:proofErr w:type="spellEnd"/>
      <w:r>
        <w:t xml:space="preserve"> am </w:t>
      </w:r>
      <w:proofErr w:type="spellStart"/>
      <w:r>
        <w:t>creütz</w:t>
      </w:r>
      <w:proofErr w:type="spellEnd"/>
      <w:r>
        <w:t xml:space="preserve"> nicht </w:t>
      </w:r>
      <w:proofErr w:type="spellStart"/>
      <w:r>
        <w:t>übertratte</w:t>
      </w:r>
      <w:proofErr w:type="spellEnd"/>
      <w:r>
        <w:t xml:space="preserve"> / und David / als er das </w:t>
      </w:r>
      <w:proofErr w:type="spellStart"/>
      <w:r>
        <w:t>Miseree</w:t>
      </w:r>
      <w:proofErr w:type="spellEnd"/>
      <w:r>
        <w:t xml:space="preserve"> bettet. </w:t>
      </w:r>
      <w:proofErr w:type="spellStart"/>
      <w:r>
        <w:t>Solchs</w:t>
      </w:r>
      <w:proofErr w:type="spellEnd"/>
      <w:r>
        <w:t xml:space="preserve"> meinet Christus auch / da er spricht / liebe Gott deinen Herrn / </w:t>
      </w:r>
      <w:proofErr w:type="spellStart"/>
      <w:r>
        <w:t>seyedas</w:t>
      </w:r>
      <w:proofErr w:type="spellEnd"/>
      <w:r>
        <w:t xml:space="preserve"> </w:t>
      </w:r>
      <w:proofErr w:type="spellStart"/>
      <w:r>
        <w:t>fürnemist</w:t>
      </w:r>
      <w:proofErr w:type="spellEnd"/>
      <w:r>
        <w:t xml:space="preserve"> </w:t>
      </w:r>
      <w:proofErr w:type="spellStart"/>
      <w:r>
        <w:t>gebott</w:t>
      </w:r>
      <w:proofErr w:type="spellEnd"/>
      <w:r>
        <w:t xml:space="preserve"> im </w:t>
      </w:r>
      <w:proofErr w:type="spellStart"/>
      <w:r>
        <w:t>gesatz</w:t>
      </w:r>
      <w:proofErr w:type="spellEnd"/>
      <w:r>
        <w:t xml:space="preserve"> / das </w:t>
      </w:r>
      <w:proofErr w:type="spellStart"/>
      <w:r>
        <w:t>ander</w:t>
      </w:r>
      <w:proofErr w:type="spellEnd"/>
      <w:r>
        <w:t xml:space="preserve"> aber </w:t>
      </w:r>
      <w:proofErr w:type="spellStart"/>
      <w:r>
        <w:t>seye</w:t>
      </w:r>
      <w:proofErr w:type="spellEnd"/>
      <w:r>
        <w:t xml:space="preserve"> dem gleich / liebe deinen </w:t>
      </w:r>
      <w:proofErr w:type="spellStart"/>
      <w:r>
        <w:t>nechsten</w:t>
      </w:r>
      <w:proofErr w:type="spellEnd"/>
      <w:r>
        <w:t xml:space="preserve"> als dich </w:t>
      </w:r>
      <w:proofErr w:type="spellStart"/>
      <w:r>
        <w:t>selbs</w:t>
      </w:r>
      <w:proofErr w:type="spellEnd"/>
      <w:r>
        <w:t xml:space="preserve">. Und </w:t>
      </w:r>
      <w:proofErr w:type="spellStart"/>
      <w:r>
        <w:t>woelt</w:t>
      </w:r>
      <w:proofErr w:type="spellEnd"/>
      <w:r>
        <w:t xml:space="preserve"> Gott von </w:t>
      </w:r>
      <w:proofErr w:type="spellStart"/>
      <w:r>
        <w:t>himmel</w:t>
      </w:r>
      <w:proofErr w:type="spellEnd"/>
      <w:r>
        <w:t xml:space="preserve"> / das alle </w:t>
      </w:r>
      <w:proofErr w:type="spellStart"/>
      <w:r>
        <w:t>menschen</w:t>
      </w:r>
      <w:proofErr w:type="spellEnd"/>
      <w:r>
        <w:t xml:space="preserve"> die erste </w:t>
      </w:r>
      <w:proofErr w:type="spellStart"/>
      <w:r>
        <w:t>Taffel</w:t>
      </w:r>
      <w:proofErr w:type="spellEnd"/>
      <w:r>
        <w:t xml:space="preserve"> so hielten / das wir nichts </w:t>
      </w:r>
      <w:proofErr w:type="spellStart"/>
      <w:r>
        <w:t>zustrafen</w:t>
      </w:r>
      <w:proofErr w:type="spellEnd"/>
      <w:r>
        <w:t xml:space="preserve"> </w:t>
      </w:r>
      <w:proofErr w:type="spellStart"/>
      <w:r>
        <w:t>hetten</w:t>
      </w:r>
      <w:proofErr w:type="spellEnd"/>
      <w:r>
        <w:t xml:space="preserve"> / dann der andern </w:t>
      </w:r>
      <w:proofErr w:type="spellStart"/>
      <w:r>
        <w:t>Taffel</w:t>
      </w:r>
      <w:proofErr w:type="spellEnd"/>
      <w:r>
        <w:t xml:space="preserve"> </w:t>
      </w:r>
      <w:proofErr w:type="spellStart"/>
      <w:r>
        <w:t>laster</w:t>
      </w:r>
      <w:proofErr w:type="spellEnd"/>
      <w:r>
        <w:t xml:space="preserve"> / wie auch Moses </w:t>
      </w:r>
      <w:proofErr w:type="spellStart"/>
      <w:r>
        <w:t>onzweyfelich</w:t>
      </w:r>
      <w:proofErr w:type="spellEnd"/>
      <w:r>
        <w:t xml:space="preserve"> </w:t>
      </w:r>
      <w:proofErr w:type="spellStart"/>
      <w:r>
        <w:t>gewindscht</w:t>
      </w:r>
      <w:proofErr w:type="spellEnd"/>
      <w:r>
        <w:t xml:space="preserve"> hat. Nun aber die </w:t>
      </w:r>
      <w:proofErr w:type="spellStart"/>
      <w:r>
        <w:t>widerteüffer</w:t>
      </w:r>
      <w:proofErr w:type="spellEnd"/>
      <w:r>
        <w:t xml:space="preserve"> / </w:t>
      </w:r>
      <w:proofErr w:type="spellStart"/>
      <w:r>
        <w:t>sampt</w:t>
      </w:r>
      <w:proofErr w:type="spellEnd"/>
      <w:r>
        <w:t xml:space="preserve"> </w:t>
      </w:r>
      <w:proofErr w:type="spellStart"/>
      <w:r>
        <w:t>iren</w:t>
      </w:r>
      <w:proofErr w:type="spellEnd"/>
      <w:r>
        <w:t xml:space="preserve"> Patronen / solch </w:t>
      </w:r>
      <w:proofErr w:type="spellStart"/>
      <w:r>
        <w:t>Goettlich</w:t>
      </w:r>
      <w:proofErr w:type="spellEnd"/>
      <w:r>
        <w:t xml:space="preserve"> straffen nicht straffen </w:t>
      </w:r>
      <w:proofErr w:type="spellStart"/>
      <w:r>
        <w:t>heissen</w:t>
      </w:r>
      <w:proofErr w:type="spellEnd"/>
      <w:r>
        <w:t xml:space="preserve"> / ja sie </w:t>
      </w:r>
      <w:proofErr w:type="spellStart"/>
      <w:r>
        <w:t>scheldten</w:t>
      </w:r>
      <w:proofErr w:type="spellEnd"/>
      <w:r>
        <w:t xml:space="preserve"> noch dazu unsere </w:t>
      </w:r>
      <w:proofErr w:type="spellStart"/>
      <w:r>
        <w:t>lere</w:t>
      </w:r>
      <w:proofErr w:type="spellEnd"/>
      <w:r>
        <w:t xml:space="preserve"> / </w:t>
      </w:r>
      <w:proofErr w:type="spellStart"/>
      <w:r>
        <w:t>Teüfffelisch</w:t>
      </w:r>
      <w:proofErr w:type="spellEnd"/>
      <w:r>
        <w:t xml:space="preserve"> / und </w:t>
      </w:r>
      <w:proofErr w:type="spellStart"/>
      <w:r>
        <w:t>verfürisch</w:t>
      </w:r>
      <w:proofErr w:type="spellEnd"/>
      <w:r>
        <w:t xml:space="preserve"> (ich geschweige des unchristlichen Poeten / der an die </w:t>
      </w:r>
      <w:proofErr w:type="spellStart"/>
      <w:r>
        <w:t>kirchenthür</w:t>
      </w:r>
      <w:proofErr w:type="spellEnd"/>
      <w:r>
        <w:t xml:space="preserve"> </w:t>
      </w:r>
      <w:proofErr w:type="spellStart"/>
      <w:r>
        <w:t>Crimina</w:t>
      </w:r>
      <w:proofErr w:type="spellEnd"/>
      <w:r>
        <w:t xml:space="preserve"> </w:t>
      </w:r>
      <w:proofErr w:type="spellStart"/>
      <w:r>
        <w:t>schluge</w:t>
      </w:r>
      <w:proofErr w:type="spellEnd"/>
      <w:r>
        <w:t xml:space="preserve"> / </w:t>
      </w:r>
      <w:proofErr w:type="spellStart"/>
      <w:r>
        <w:t>würst</w:t>
      </w:r>
      <w:proofErr w:type="spellEnd"/>
      <w:r>
        <w:t xml:space="preserve"> du nicht </w:t>
      </w:r>
      <w:proofErr w:type="spellStart"/>
      <w:r>
        <w:t>auff</w:t>
      </w:r>
      <w:proofErr w:type="spellEnd"/>
      <w:r>
        <w:t xml:space="preserve"> </w:t>
      </w:r>
      <w:proofErr w:type="spellStart"/>
      <w:r>
        <w:t>hoeren</w:t>
      </w:r>
      <w:proofErr w:type="spellEnd"/>
      <w:r>
        <w:t xml:space="preserve"> / den glauben an Christum / also </w:t>
      </w:r>
      <w:proofErr w:type="spellStart"/>
      <w:r>
        <w:t>vil</w:t>
      </w:r>
      <w:proofErr w:type="spellEnd"/>
      <w:r>
        <w:t xml:space="preserve"> </w:t>
      </w:r>
      <w:proofErr w:type="spellStart"/>
      <w:r>
        <w:t>unnd</w:t>
      </w:r>
      <w:proofErr w:type="spellEnd"/>
      <w:r>
        <w:t xml:space="preserve"> hoch </w:t>
      </w:r>
      <w:proofErr w:type="spellStart"/>
      <w:r>
        <w:t>zupreysen</w:t>
      </w:r>
      <w:proofErr w:type="spellEnd"/>
      <w:r>
        <w:t xml:space="preserve"> / so würde man dich zum </w:t>
      </w:r>
      <w:proofErr w:type="spellStart"/>
      <w:r>
        <w:t>land</w:t>
      </w:r>
      <w:proofErr w:type="spellEnd"/>
      <w:r>
        <w:t xml:space="preserve"> </w:t>
      </w:r>
      <w:proofErr w:type="spellStart"/>
      <w:r>
        <w:t>hinauß</w:t>
      </w:r>
      <w:proofErr w:type="spellEnd"/>
      <w:r>
        <w:t xml:space="preserve"> jagen) Herr Gott so zwingt </w:t>
      </w:r>
      <w:proofErr w:type="spellStart"/>
      <w:r>
        <w:t>unns</w:t>
      </w:r>
      <w:proofErr w:type="spellEnd"/>
      <w:r>
        <w:t xml:space="preserve"> </w:t>
      </w:r>
      <w:proofErr w:type="spellStart"/>
      <w:r>
        <w:t>grosse</w:t>
      </w:r>
      <w:proofErr w:type="spellEnd"/>
      <w:r>
        <w:t xml:space="preserve"> not / das wir nicht alleine / wider der ersten </w:t>
      </w:r>
      <w:proofErr w:type="spellStart"/>
      <w:r>
        <w:t>Taffel</w:t>
      </w:r>
      <w:proofErr w:type="spellEnd"/>
      <w:r>
        <w:t xml:space="preserve"> </w:t>
      </w:r>
      <w:proofErr w:type="spellStart"/>
      <w:r>
        <w:t>missethat</w:t>
      </w:r>
      <w:proofErr w:type="spellEnd"/>
      <w:r>
        <w:t xml:space="preserve"> gewaltiger predigen / dann wider der andern / sondern auch / weltlich Oberkeit zu </w:t>
      </w:r>
      <w:proofErr w:type="spellStart"/>
      <w:r>
        <w:t>vermanen</w:t>
      </w:r>
      <w:proofErr w:type="spellEnd"/>
      <w:r>
        <w:t xml:space="preserve"> / der ersten </w:t>
      </w:r>
      <w:proofErr w:type="spellStart"/>
      <w:r>
        <w:t>Taffel</w:t>
      </w:r>
      <w:proofErr w:type="spellEnd"/>
      <w:r>
        <w:t xml:space="preserve"> </w:t>
      </w:r>
      <w:proofErr w:type="spellStart"/>
      <w:r>
        <w:t>missethat</w:t>
      </w:r>
      <w:proofErr w:type="spellEnd"/>
      <w:r>
        <w:t xml:space="preserve"> ernstlicher zu straffen / dann der andern / </w:t>
      </w:r>
      <w:proofErr w:type="spellStart"/>
      <w:r>
        <w:t>auff</w:t>
      </w:r>
      <w:proofErr w:type="spellEnd"/>
      <w:r>
        <w:t xml:space="preserve"> das wir doch ein wenig </w:t>
      </w:r>
      <w:proofErr w:type="spellStart"/>
      <w:r>
        <w:t>lufft</w:t>
      </w:r>
      <w:proofErr w:type="spellEnd"/>
      <w:r>
        <w:t xml:space="preserve"> und raum gewinnen / wider der andern </w:t>
      </w:r>
      <w:proofErr w:type="spellStart"/>
      <w:r>
        <w:t>Taffel</w:t>
      </w:r>
      <w:proofErr w:type="spellEnd"/>
      <w:r>
        <w:t xml:space="preserve"> </w:t>
      </w:r>
      <w:proofErr w:type="spellStart"/>
      <w:r>
        <w:t>sünde</w:t>
      </w:r>
      <w:proofErr w:type="spellEnd"/>
      <w:r>
        <w:t xml:space="preserve"> / mehr zu predigen / und die schwachen gewissen / </w:t>
      </w:r>
      <w:proofErr w:type="spellStart"/>
      <w:r>
        <w:t>bey</w:t>
      </w:r>
      <w:proofErr w:type="spellEnd"/>
      <w:r>
        <w:t xml:space="preserve"> rechter </w:t>
      </w:r>
      <w:proofErr w:type="spellStart"/>
      <w:r>
        <w:t>lere</w:t>
      </w:r>
      <w:proofErr w:type="spellEnd"/>
      <w:r>
        <w:t xml:space="preserve"> erhalten. </w:t>
      </w:r>
    </w:p>
    <w:p w14:paraId="11ADE0C4" w14:textId="77777777" w:rsidR="00833A43" w:rsidRDefault="00833A43" w:rsidP="00833A43">
      <w:pPr>
        <w:pStyle w:val="StandardWeb"/>
      </w:pPr>
      <w:r>
        <w:t xml:space="preserve">Es ist allen frommen </w:t>
      </w:r>
      <w:proofErr w:type="spellStart"/>
      <w:r>
        <w:t>predigern</w:t>
      </w:r>
      <w:proofErr w:type="spellEnd"/>
      <w:r>
        <w:t xml:space="preserve"> / </w:t>
      </w:r>
      <w:proofErr w:type="spellStart"/>
      <w:r>
        <w:t>umb</w:t>
      </w:r>
      <w:proofErr w:type="spellEnd"/>
      <w:r>
        <w:t xml:space="preserve"> die </w:t>
      </w:r>
      <w:proofErr w:type="spellStart"/>
      <w:r>
        <w:t>lere</w:t>
      </w:r>
      <w:proofErr w:type="spellEnd"/>
      <w:r>
        <w:t xml:space="preserve"> / </w:t>
      </w:r>
      <w:proofErr w:type="spellStart"/>
      <w:r>
        <w:t>fürnemlich</w:t>
      </w:r>
      <w:proofErr w:type="spellEnd"/>
      <w:r>
        <w:t xml:space="preserve"> </w:t>
      </w:r>
      <w:proofErr w:type="spellStart"/>
      <w:r>
        <w:t>zuthun</w:t>
      </w:r>
      <w:proofErr w:type="spellEnd"/>
      <w:r>
        <w:t xml:space="preserve"> / ob sie gleich wissen / das die </w:t>
      </w:r>
      <w:proofErr w:type="spellStart"/>
      <w:r>
        <w:t>heüchler</w:t>
      </w:r>
      <w:proofErr w:type="spellEnd"/>
      <w:r>
        <w:t xml:space="preserve"> / </w:t>
      </w:r>
      <w:proofErr w:type="spellStart"/>
      <w:r>
        <w:t>unnd</w:t>
      </w:r>
      <w:proofErr w:type="spellEnd"/>
      <w:r>
        <w:t xml:space="preserve"> </w:t>
      </w:r>
      <w:proofErr w:type="spellStart"/>
      <w:r>
        <w:t>schrifftgelerten</w:t>
      </w:r>
      <w:proofErr w:type="spellEnd"/>
      <w:r>
        <w:t xml:space="preserve"> / </w:t>
      </w:r>
      <w:proofErr w:type="spellStart"/>
      <w:r>
        <w:t>darumb</w:t>
      </w:r>
      <w:proofErr w:type="spellEnd"/>
      <w:r>
        <w:t xml:space="preserve"> murren / das sie mehr über der </w:t>
      </w:r>
      <w:proofErr w:type="spellStart"/>
      <w:r>
        <w:t>lere</w:t>
      </w:r>
      <w:proofErr w:type="spellEnd"/>
      <w:r>
        <w:t xml:space="preserve"> / dann über dem leben halten. Dann wie zu </w:t>
      </w:r>
      <w:proofErr w:type="spellStart"/>
      <w:r>
        <w:t>ihener</w:t>
      </w:r>
      <w:proofErr w:type="spellEnd"/>
      <w:r>
        <w:t xml:space="preserve"> </w:t>
      </w:r>
      <w:proofErr w:type="spellStart"/>
      <w:r>
        <w:t>zeyt</w:t>
      </w:r>
      <w:proofErr w:type="spellEnd"/>
      <w:r>
        <w:t xml:space="preserve"> Israel murret / und Jannes / </w:t>
      </w:r>
      <w:proofErr w:type="spellStart"/>
      <w:r>
        <w:t>Jambres</w:t>
      </w:r>
      <w:proofErr w:type="spellEnd"/>
      <w:r>
        <w:t xml:space="preserve"> / </w:t>
      </w:r>
      <w:proofErr w:type="spellStart"/>
      <w:r>
        <w:t>Dathan</w:t>
      </w:r>
      <w:proofErr w:type="spellEnd"/>
      <w:r>
        <w:t xml:space="preserve"> / </w:t>
      </w:r>
      <w:proofErr w:type="spellStart"/>
      <w:r>
        <w:t>Abiram</w:t>
      </w:r>
      <w:proofErr w:type="spellEnd"/>
      <w:r>
        <w:t xml:space="preserve"> / Core / </w:t>
      </w:r>
      <w:proofErr w:type="spellStart"/>
      <w:r>
        <w:t>vil</w:t>
      </w:r>
      <w:proofErr w:type="spellEnd"/>
      <w:r>
        <w:t xml:space="preserve"> besser / </w:t>
      </w:r>
      <w:proofErr w:type="spellStart"/>
      <w:r>
        <w:t>unnd</w:t>
      </w:r>
      <w:proofErr w:type="spellEnd"/>
      <w:r>
        <w:t xml:space="preserve"> </w:t>
      </w:r>
      <w:proofErr w:type="spellStart"/>
      <w:r>
        <w:t>gelerter</w:t>
      </w:r>
      <w:proofErr w:type="spellEnd"/>
      <w:r>
        <w:t xml:space="preserve"> sein </w:t>
      </w:r>
      <w:proofErr w:type="spellStart"/>
      <w:r>
        <w:t>wolten</w:t>
      </w:r>
      <w:proofErr w:type="spellEnd"/>
      <w:r>
        <w:t xml:space="preserve"> / dann Moses / </w:t>
      </w:r>
      <w:proofErr w:type="spellStart"/>
      <w:r>
        <w:t>unn</w:t>
      </w:r>
      <w:proofErr w:type="spellEnd"/>
      <w:r>
        <w:t xml:space="preserve"> Aaron. Also </w:t>
      </w:r>
      <w:proofErr w:type="spellStart"/>
      <w:r>
        <w:t>wil</w:t>
      </w:r>
      <w:proofErr w:type="spellEnd"/>
      <w:r>
        <w:t xml:space="preserve"> auch zu </w:t>
      </w:r>
      <w:proofErr w:type="spellStart"/>
      <w:r>
        <w:t>diser</w:t>
      </w:r>
      <w:proofErr w:type="spellEnd"/>
      <w:r>
        <w:t xml:space="preserve"> </w:t>
      </w:r>
      <w:proofErr w:type="spellStart"/>
      <w:r>
        <w:t>zeyt</w:t>
      </w:r>
      <w:proofErr w:type="spellEnd"/>
      <w:r>
        <w:t xml:space="preserve"> / ein </w:t>
      </w:r>
      <w:proofErr w:type="spellStart"/>
      <w:r>
        <w:t>yeglicher</w:t>
      </w:r>
      <w:proofErr w:type="spellEnd"/>
      <w:r>
        <w:t xml:space="preserve"> </w:t>
      </w:r>
      <w:proofErr w:type="spellStart"/>
      <w:r>
        <w:t>widerchrist</w:t>
      </w:r>
      <w:proofErr w:type="spellEnd"/>
      <w:r>
        <w:t xml:space="preserve"> besser predigen / und straffen </w:t>
      </w:r>
      <w:proofErr w:type="spellStart"/>
      <w:r>
        <w:t>koennen</w:t>
      </w:r>
      <w:proofErr w:type="spellEnd"/>
      <w:r>
        <w:t xml:space="preserve"> / dann alle </w:t>
      </w:r>
      <w:proofErr w:type="spellStart"/>
      <w:r>
        <w:t>prediger</w:t>
      </w:r>
      <w:proofErr w:type="spellEnd"/>
      <w:r>
        <w:t xml:space="preserve"> / ja so </w:t>
      </w:r>
      <w:proofErr w:type="spellStart"/>
      <w:r>
        <w:t>manigfaltiglich</w:t>
      </w:r>
      <w:proofErr w:type="spellEnd"/>
      <w:r>
        <w:t xml:space="preserve"> sie straffen / als </w:t>
      </w:r>
      <w:proofErr w:type="spellStart"/>
      <w:r>
        <w:t>manigfaltiglich</w:t>
      </w:r>
      <w:proofErr w:type="spellEnd"/>
      <w:r>
        <w:t xml:space="preserve"> straffet man sie wider / hoffet ein </w:t>
      </w:r>
      <w:proofErr w:type="spellStart"/>
      <w:r>
        <w:t>yeder</w:t>
      </w:r>
      <w:proofErr w:type="spellEnd"/>
      <w:r>
        <w:t xml:space="preserve"> an dem </w:t>
      </w:r>
      <w:proofErr w:type="spellStart"/>
      <w:r>
        <w:t>prediger</w:t>
      </w:r>
      <w:proofErr w:type="spellEnd"/>
      <w:r>
        <w:t xml:space="preserve"> / Ritter und Doctor zu werden. Aber wie Gott zu </w:t>
      </w:r>
      <w:proofErr w:type="spellStart"/>
      <w:r>
        <w:t>jhener</w:t>
      </w:r>
      <w:proofErr w:type="spellEnd"/>
      <w:r>
        <w:t xml:space="preserve"> </w:t>
      </w:r>
      <w:proofErr w:type="spellStart"/>
      <w:r>
        <w:t>zeyt</w:t>
      </w:r>
      <w:proofErr w:type="spellEnd"/>
      <w:r>
        <w:t xml:space="preserve"> / die also nicht </w:t>
      </w:r>
      <w:proofErr w:type="spellStart"/>
      <w:r>
        <w:t>auff</w:t>
      </w:r>
      <w:proofErr w:type="spellEnd"/>
      <w:r>
        <w:t xml:space="preserve"> </w:t>
      </w:r>
      <w:proofErr w:type="spellStart"/>
      <w:r>
        <w:t>hoeren</w:t>
      </w:r>
      <w:proofErr w:type="spellEnd"/>
      <w:r>
        <w:t xml:space="preserve"> </w:t>
      </w:r>
      <w:proofErr w:type="spellStart"/>
      <w:r>
        <w:t>wolten</w:t>
      </w:r>
      <w:proofErr w:type="spellEnd"/>
      <w:r>
        <w:t xml:space="preserve"> / zu </w:t>
      </w:r>
      <w:proofErr w:type="spellStart"/>
      <w:r>
        <w:t>dencken</w:t>
      </w:r>
      <w:proofErr w:type="spellEnd"/>
      <w:r>
        <w:t xml:space="preserve"> / reden / thun wider die </w:t>
      </w:r>
      <w:proofErr w:type="spellStart"/>
      <w:r>
        <w:t>zehen</w:t>
      </w:r>
      <w:proofErr w:type="spellEnd"/>
      <w:r>
        <w:t xml:space="preserve"> </w:t>
      </w:r>
      <w:proofErr w:type="spellStart"/>
      <w:r>
        <w:t>wortt</w:t>
      </w:r>
      <w:proofErr w:type="spellEnd"/>
      <w:r>
        <w:t xml:space="preserve"> Gottes / so Mose predigt / </w:t>
      </w:r>
      <w:proofErr w:type="spellStart"/>
      <w:r>
        <w:t>unnd</w:t>
      </w:r>
      <w:proofErr w:type="spellEnd"/>
      <w:r>
        <w:t xml:space="preserve"> gleich </w:t>
      </w:r>
      <w:proofErr w:type="spellStart"/>
      <w:r>
        <w:t>wol</w:t>
      </w:r>
      <w:proofErr w:type="spellEnd"/>
      <w:r>
        <w:t xml:space="preserve"> auch / nicht </w:t>
      </w:r>
      <w:proofErr w:type="spellStart"/>
      <w:r>
        <w:t>auff</w:t>
      </w:r>
      <w:proofErr w:type="spellEnd"/>
      <w:r>
        <w:t xml:space="preserve"> </w:t>
      </w:r>
      <w:proofErr w:type="spellStart"/>
      <w:r>
        <w:t>hoereten</w:t>
      </w:r>
      <w:proofErr w:type="spellEnd"/>
      <w:r>
        <w:t xml:space="preserve"> / Mosen und Aaron </w:t>
      </w:r>
      <w:proofErr w:type="spellStart"/>
      <w:r>
        <w:t>zuverlestern</w:t>
      </w:r>
      <w:proofErr w:type="spellEnd"/>
      <w:r>
        <w:t xml:space="preserve"> / </w:t>
      </w:r>
      <w:proofErr w:type="spellStart"/>
      <w:r>
        <w:t>unbarmhertziglich</w:t>
      </w:r>
      <w:proofErr w:type="spellEnd"/>
      <w:r>
        <w:t xml:space="preserve"> hinrichtet / </w:t>
      </w:r>
      <w:proofErr w:type="spellStart"/>
      <w:r>
        <w:t>unnd</w:t>
      </w:r>
      <w:proofErr w:type="spellEnd"/>
      <w:r>
        <w:t xml:space="preserve"> in </w:t>
      </w:r>
      <w:proofErr w:type="spellStart"/>
      <w:r>
        <w:t>abgrund</w:t>
      </w:r>
      <w:proofErr w:type="spellEnd"/>
      <w:r>
        <w:t xml:space="preserve"> hinein verdammet. Also </w:t>
      </w:r>
      <w:proofErr w:type="spellStart"/>
      <w:r>
        <w:t>würt</w:t>
      </w:r>
      <w:proofErr w:type="spellEnd"/>
      <w:r>
        <w:t xml:space="preserve"> Gott die auch plagen / so liegen / </w:t>
      </w:r>
      <w:proofErr w:type="spellStart"/>
      <w:r>
        <w:t>unnd</w:t>
      </w:r>
      <w:proofErr w:type="spellEnd"/>
      <w:r>
        <w:t xml:space="preserve"> sprechen / die </w:t>
      </w:r>
      <w:proofErr w:type="spellStart"/>
      <w:r>
        <w:t>prediger</w:t>
      </w:r>
      <w:proofErr w:type="spellEnd"/>
      <w:r>
        <w:t xml:space="preserve"> straffen nicht / </w:t>
      </w:r>
      <w:proofErr w:type="spellStart"/>
      <w:r>
        <w:t>unnd</w:t>
      </w:r>
      <w:proofErr w:type="spellEnd"/>
      <w:r>
        <w:t xml:space="preserve"> </w:t>
      </w:r>
      <w:proofErr w:type="spellStart"/>
      <w:r>
        <w:t>hoeren</w:t>
      </w:r>
      <w:proofErr w:type="spellEnd"/>
      <w:r>
        <w:t xml:space="preserve"> sie gleich </w:t>
      </w:r>
      <w:proofErr w:type="spellStart"/>
      <w:r>
        <w:t>wol</w:t>
      </w:r>
      <w:proofErr w:type="spellEnd"/>
      <w:r>
        <w:t xml:space="preserve"> / nicht </w:t>
      </w:r>
      <w:proofErr w:type="spellStart"/>
      <w:r>
        <w:t>auff</w:t>
      </w:r>
      <w:proofErr w:type="spellEnd"/>
      <w:r>
        <w:t xml:space="preserve"> zureden / </w:t>
      </w:r>
      <w:proofErr w:type="spellStart"/>
      <w:r>
        <w:t>unnd</w:t>
      </w:r>
      <w:proofErr w:type="spellEnd"/>
      <w:r>
        <w:t xml:space="preserve"> thun / das von </w:t>
      </w:r>
      <w:proofErr w:type="spellStart"/>
      <w:r>
        <w:t>predigern</w:t>
      </w:r>
      <w:proofErr w:type="spellEnd"/>
      <w:r>
        <w:t xml:space="preserve"> / alle tag gestrafft </w:t>
      </w:r>
      <w:proofErr w:type="spellStart"/>
      <w:r>
        <w:t>würdt</w:t>
      </w:r>
      <w:proofErr w:type="spellEnd"/>
      <w:r>
        <w:t xml:space="preserve"> / und </w:t>
      </w:r>
      <w:proofErr w:type="spellStart"/>
      <w:r>
        <w:t>darumb</w:t>
      </w:r>
      <w:proofErr w:type="spellEnd"/>
      <w:r>
        <w:t xml:space="preserve"> sie Gott </w:t>
      </w:r>
      <w:proofErr w:type="spellStart"/>
      <w:r>
        <w:t>würdt</w:t>
      </w:r>
      <w:proofErr w:type="spellEnd"/>
      <w:r>
        <w:t xml:space="preserve"> verdammen ewiglich / wo sie nicht </w:t>
      </w:r>
      <w:proofErr w:type="spellStart"/>
      <w:r>
        <w:t>busse</w:t>
      </w:r>
      <w:proofErr w:type="spellEnd"/>
      <w:r>
        <w:t xml:space="preserve"> thun werden. Dann das auch </w:t>
      </w:r>
      <w:proofErr w:type="spellStart"/>
      <w:r>
        <w:t>jhene</w:t>
      </w:r>
      <w:proofErr w:type="spellEnd"/>
      <w:r>
        <w:t xml:space="preserve"> / denen zum </w:t>
      </w:r>
      <w:proofErr w:type="spellStart"/>
      <w:r>
        <w:t>exempel</w:t>
      </w:r>
      <w:proofErr w:type="spellEnd"/>
      <w:r>
        <w:t xml:space="preserve"> gestrafft </w:t>
      </w:r>
      <w:proofErr w:type="spellStart"/>
      <w:r>
        <w:t>seyen</w:t>
      </w:r>
      <w:proofErr w:type="spellEnd"/>
      <w:r>
        <w:t xml:space="preserve"> worden / so </w:t>
      </w:r>
      <w:proofErr w:type="spellStart"/>
      <w:r>
        <w:t>deßgleichen</w:t>
      </w:r>
      <w:proofErr w:type="spellEnd"/>
      <w:r>
        <w:t xml:space="preserve"> wider das </w:t>
      </w:r>
      <w:proofErr w:type="spellStart"/>
      <w:r>
        <w:t>predigampt</w:t>
      </w:r>
      <w:proofErr w:type="spellEnd"/>
      <w:r>
        <w:t xml:space="preserve"> sündigen wurden (</w:t>
      </w:r>
      <w:proofErr w:type="spellStart"/>
      <w:r>
        <w:t>auff</w:t>
      </w:r>
      <w:proofErr w:type="spellEnd"/>
      <w:r>
        <w:t xml:space="preserve"> das sie </w:t>
      </w:r>
      <w:proofErr w:type="spellStart"/>
      <w:r>
        <w:t>dester</w:t>
      </w:r>
      <w:proofErr w:type="spellEnd"/>
      <w:r>
        <w:t xml:space="preserve"> </w:t>
      </w:r>
      <w:proofErr w:type="spellStart"/>
      <w:r>
        <w:t>freyer</w:t>
      </w:r>
      <w:proofErr w:type="spellEnd"/>
      <w:r>
        <w:t xml:space="preserve"> sündigen </w:t>
      </w:r>
      <w:proofErr w:type="spellStart"/>
      <w:r>
        <w:t>muegen</w:t>
      </w:r>
      <w:proofErr w:type="spellEnd"/>
      <w:r>
        <w:t xml:space="preserve"> / wann sie das </w:t>
      </w:r>
      <w:proofErr w:type="spellStart"/>
      <w:r>
        <w:t>predigampt</w:t>
      </w:r>
      <w:proofErr w:type="spellEnd"/>
      <w:r>
        <w:t xml:space="preserve"> </w:t>
      </w:r>
      <w:proofErr w:type="spellStart"/>
      <w:r>
        <w:t>veracht</w:t>
      </w:r>
      <w:proofErr w:type="spellEnd"/>
      <w:r>
        <w:t xml:space="preserve"> haben gemacht) zeugen Petrus im andern Capitel / der andern Epistel / und Paulus in der ersten / an die </w:t>
      </w:r>
      <w:proofErr w:type="spellStart"/>
      <w:r>
        <w:t>Corinther</w:t>
      </w:r>
      <w:proofErr w:type="spellEnd"/>
      <w:r>
        <w:t xml:space="preserve"> am </w:t>
      </w:r>
      <w:proofErr w:type="spellStart"/>
      <w:r>
        <w:t>zehenden</w:t>
      </w:r>
      <w:proofErr w:type="spellEnd"/>
      <w:r>
        <w:t xml:space="preserve">. </w:t>
      </w:r>
    </w:p>
    <w:p w14:paraId="569477B3" w14:textId="77777777" w:rsidR="00833A43" w:rsidRDefault="00833A43" w:rsidP="00833A43">
      <w:pPr>
        <w:pStyle w:val="StandardWeb"/>
      </w:pPr>
      <w:proofErr w:type="spellStart"/>
      <w:r>
        <w:t>Drumb</w:t>
      </w:r>
      <w:proofErr w:type="spellEnd"/>
      <w:r>
        <w:t xml:space="preserve"> laß es immer hin traben (du lieber </w:t>
      </w:r>
      <w:proofErr w:type="spellStart"/>
      <w:r>
        <w:t>prediger</w:t>
      </w:r>
      <w:proofErr w:type="spellEnd"/>
      <w:r>
        <w:t xml:space="preserve">) und </w:t>
      </w:r>
      <w:proofErr w:type="spellStart"/>
      <w:r>
        <w:t>dencke</w:t>
      </w:r>
      <w:proofErr w:type="spellEnd"/>
      <w:r>
        <w:t xml:space="preserve"> nicht / das du es besser in deinem </w:t>
      </w:r>
      <w:proofErr w:type="spellStart"/>
      <w:r>
        <w:t>predigampt</w:t>
      </w:r>
      <w:proofErr w:type="spellEnd"/>
      <w:r>
        <w:t xml:space="preserve"> haben </w:t>
      </w:r>
      <w:proofErr w:type="spellStart"/>
      <w:r>
        <w:t>woellest</w:t>
      </w:r>
      <w:proofErr w:type="spellEnd"/>
      <w:r>
        <w:t xml:space="preserve"> / dann Moses / </w:t>
      </w:r>
      <w:proofErr w:type="spellStart"/>
      <w:r>
        <w:t>unnd</w:t>
      </w:r>
      <w:proofErr w:type="spellEnd"/>
      <w:r>
        <w:t xml:space="preserve"> Aaron. Dann </w:t>
      </w:r>
      <w:proofErr w:type="spellStart"/>
      <w:r>
        <w:t>halff</w:t>
      </w:r>
      <w:proofErr w:type="spellEnd"/>
      <w:r>
        <w:t xml:space="preserve"> Moses </w:t>
      </w:r>
      <w:proofErr w:type="spellStart"/>
      <w:r>
        <w:t>gesatzpredig</w:t>
      </w:r>
      <w:proofErr w:type="spellEnd"/>
      <w:r>
        <w:t xml:space="preserve"> / </w:t>
      </w:r>
      <w:proofErr w:type="spellStart"/>
      <w:r>
        <w:t>unnd</w:t>
      </w:r>
      <w:proofErr w:type="spellEnd"/>
      <w:r>
        <w:t xml:space="preserve"> straffe / die </w:t>
      </w:r>
      <w:proofErr w:type="spellStart"/>
      <w:r>
        <w:t>kinder</w:t>
      </w:r>
      <w:proofErr w:type="spellEnd"/>
      <w:r>
        <w:t xml:space="preserve"> Israel (der so </w:t>
      </w:r>
      <w:proofErr w:type="spellStart"/>
      <w:r>
        <w:t>vil</w:t>
      </w:r>
      <w:proofErr w:type="spellEnd"/>
      <w:r>
        <w:t xml:space="preserve"> war als der </w:t>
      </w:r>
      <w:proofErr w:type="spellStart"/>
      <w:r>
        <w:t>stern</w:t>
      </w:r>
      <w:proofErr w:type="spellEnd"/>
      <w:r>
        <w:t xml:space="preserve"> am </w:t>
      </w:r>
      <w:proofErr w:type="spellStart"/>
      <w:r>
        <w:t>himmel</w:t>
      </w:r>
      <w:proofErr w:type="spellEnd"/>
      <w:r>
        <w:t xml:space="preserve">) so gar wenig / das </w:t>
      </w:r>
      <w:proofErr w:type="spellStart"/>
      <w:r>
        <w:t>ir</w:t>
      </w:r>
      <w:proofErr w:type="spellEnd"/>
      <w:r>
        <w:t xml:space="preserve"> nur zween in das </w:t>
      </w:r>
      <w:proofErr w:type="spellStart"/>
      <w:r>
        <w:t>gelobd</w:t>
      </w:r>
      <w:proofErr w:type="spellEnd"/>
      <w:r>
        <w:t xml:space="preserve"> </w:t>
      </w:r>
      <w:proofErr w:type="spellStart"/>
      <w:r>
        <w:t>land</w:t>
      </w:r>
      <w:proofErr w:type="spellEnd"/>
      <w:r>
        <w:t xml:space="preserve"> kamen / </w:t>
      </w:r>
      <w:proofErr w:type="spellStart"/>
      <w:r>
        <w:t>unnd</w:t>
      </w:r>
      <w:proofErr w:type="spellEnd"/>
      <w:r>
        <w:t xml:space="preserve"> Gott </w:t>
      </w:r>
      <w:proofErr w:type="spellStart"/>
      <w:r>
        <w:t>selbs</w:t>
      </w:r>
      <w:proofErr w:type="spellEnd"/>
      <w:r>
        <w:t xml:space="preserve"> klaget im Psalter / über der Juden / so </w:t>
      </w:r>
      <w:proofErr w:type="spellStart"/>
      <w:r>
        <w:t>Gottloß</w:t>
      </w:r>
      <w:proofErr w:type="spellEnd"/>
      <w:r>
        <w:t xml:space="preserve"> wesen / das er auch einen Eid </w:t>
      </w:r>
      <w:proofErr w:type="spellStart"/>
      <w:r>
        <w:t>schwehren</w:t>
      </w:r>
      <w:proofErr w:type="spellEnd"/>
      <w:r>
        <w:t xml:space="preserve"> musst / sie </w:t>
      </w:r>
      <w:proofErr w:type="spellStart"/>
      <w:r>
        <w:t>solten</w:t>
      </w:r>
      <w:proofErr w:type="spellEnd"/>
      <w:r>
        <w:t xml:space="preserve"> nicht in das gelobt </w:t>
      </w:r>
      <w:proofErr w:type="spellStart"/>
      <w:r>
        <w:t>land</w:t>
      </w:r>
      <w:proofErr w:type="spellEnd"/>
      <w:r>
        <w:t xml:space="preserve"> kommen. Was ists dann wunder (sag ich noch ein mal) das unser </w:t>
      </w:r>
      <w:proofErr w:type="spellStart"/>
      <w:r>
        <w:t>gesatzpredig</w:t>
      </w:r>
      <w:proofErr w:type="spellEnd"/>
      <w:r>
        <w:t xml:space="preserve"> / </w:t>
      </w:r>
      <w:proofErr w:type="spellStart"/>
      <w:r>
        <w:t>unnd</w:t>
      </w:r>
      <w:proofErr w:type="spellEnd"/>
      <w:r>
        <w:t xml:space="preserve"> straffe so wenig </w:t>
      </w:r>
      <w:proofErr w:type="spellStart"/>
      <w:r>
        <w:t>hilfft</w:t>
      </w:r>
      <w:proofErr w:type="spellEnd"/>
      <w:r>
        <w:t xml:space="preserve"> / das man </w:t>
      </w:r>
      <w:proofErr w:type="spellStart"/>
      <w:r>
        <w:t>unns</w:t>
      </w:r>
      <w:proofErr w:type="spellEnd"/>
      <w:r>
        <w:t xml:space="preserve"> auch </w:t>
      </w:r>
      <w:proofErr w:type="spellStart"/>
      <w:r>
        <w:t>bey</w:t>
      </w:r>
      <w:proofErr w:type="spellEnd"/>
      <w:r>
        <w:t xml:space="preserve"> Gott im </w:t>
      </w:r>
      <w:proofErr w:type="spellStart"/>
      <w:r>
        <w:t>himmel</w:t>
      </w:r>
      <w:proofErr w:type="spellEnd"/>
      <w:r>
        <w:t xml:space="preserve"> </w:t>
      </w:r>
      <w:proofErr w:type="spellStart"/>
      <w:r>
        <w:t>darumb</w:t>
      </w:r>
      <w:proofErr w:type="spellEnd"/>
      <w:r>
        <w:t xml:space="preserve"> verklaget / als sollten wir nicht straffen / das wir recht </w:t>
      </w:r>
      <w:proofErr w:type="spellStart"/>
      <w:r>
        <w:t>wol</w:t>
      </w:r>
      <w:proofErr w:type="spellEnd"/>
      <w:r>
        <w:t xml:space="preserve"> / </w:t>
      </w:r>
      <w:proofErr w:type="spellStart"/>
      <w:r>
        <w:t>unnd</w:t>
      </w:r>
      <w:proofErr w:type="spellEnd"/>
      <w:r>
        <w:t xml:space="preserve"> des Evangelii </w:t>
      </w:r>
      <w:proofErr w:type="spellStart"/>
      <w:r>
        <w:t>verkleger</w:t>
      </w:r>
      <w:proofErr w:type="spellEnd"/>
      <w:r>
        <w:t xml:space="preserve"> / </w:t>
      </w:r>
      <w:proofErr w:type="spellStart"/>
      <w:r>
        <w:t>allzuvil</w:t>
      </w:r>
      <w:proofErr w:type="spellEnd"/>
      <w:r>
        <w:t xml:space="preserve"> straffen? Was ist dann die schuld / sprichst du? Mosi? nein. Der Evangelischen </w:t>
      </w:r>
      <w:proofErr w:type="spellStart"/>
      <w:r>
        <w:t>prediger</w:t>
      </w:r>
      <w:proofErr w:type="spellEnd"/>
      <w:r>
        <w:t xml:space="preserve">? nein. Wes denn? des leidigen </w:t>
      </w:r>
      <w:proofErr w:type="spellStart"/>
      <w:r>
        <w:t>Teüffels</w:t>
      </w:r>
      <w:proofErr w:type="spellEnd"/>
      <w:r>
        <w:t xml:space="preserve"> / </w:t>
      </w:r>
      <w:proofErr w:type="spellStart"/>
      <w:r>
        <w:t>unnd</w:t>
      </w:r>
      <w:proofErr w:type="spellEnd"/>
      <w:r>
        <w:t xml:space="preserve"> der </w:t>
      </w:r>
      <w:proofErr w:type="spellStart"/>
      <w:r>
        <w:t>gifftigen</w:t>
      </w:r>
      <w:proofErr w:type="spellEnd"/>
      <w:r>
        <w:t xml:space="preserve"> </w:t>
      </w:r>
      <w:proofErr w:type="spellStart"/>
      <w:r>
        <w:t>erbsünd</w:t>
      </w:r>
      <w:proofErr w:type="spellEnd"/>
      <w:r>
        <w:t xml:space="preserve"> / welche so grausam </w:t>
      </w:r>
      <w:proofErr w:type="spellStart"/>
      <w:r>
        <w:t>unnd</w:t>
      </w:r>
      <w:proofErr w:type="spellEnd"/>
      <w:r>
        <w:t xml:space="preserve"> </w:t>
      </w:r>
      <w:proofErr w:type="spellStart"/>
      <w:r>
        <w:t>moerdisch</w:t>
      </w:r>
      <w:proofErr w:type="spellEnd"/>
      <w:r>
        <w:t xml:space="preserve"> in aller </w:t>
      </w:r>
      <w:proofErr w:type="spellStart"/>
      <w:r>
        <w:t>menschenfleisch</w:t>
      </w:r>
      <w:proofErr w:type="spellEnd"/>
      <w:r>
        <w:t xml:space="preserve"> </w:t>
      </w:r>
      <w:proofErr w:type="spellStart"/>
      <w:r>
        <w:t>unnd</w:t>
      </w:r>
      <w:proofErr w:type="spellEnd"/>
      <w:r>
        <w:t xml:space="preserve"> </w:t>
      </w:r>
      <w:proofErr w:type="spellStart"/>
      <w:r>
        <w:t>blut</w:t>
      </w:r>
      <w:proofErr w:type="spellEnd"/>
      <w:r>
        <w:t xml:space="preserve"> ist / das niemand vom </w:t>
      </w:r>
      <w:proofErr w:type="spellStart"/>
      <w:r>
        <w:t>gesatz</w:t>
      </w:r>
      <w:proofErr w:type="spellEnd"/>
      <w:r>
        <w:t xml:space="preserve"> (wann es am besten </w:t>
      </w:r>
      <w:proofErr w:type="spellStart"/>
      <w:r>
        <w:t>unnd</w:t>
      </w:r>
      <w:proofErr w:type="spellEnd"/>
      <w:r>
        <w:t xml:space="preserve"> meisten straffet) nicht </w:t>
      </w:r>
      <w:proofErr w:type="spellStart"/>
      <w:r>
        <w:t>froemmer</w:t>
      </w:r>
      <w:proofErr w:type="spellEnd"/>
      <w:r>
        <w:t xml:space="preserve"> sondern </w:t>
      </w:r>
      <w:proofErr w:type="spellStart"/>
      <w:r>
        <w:t>erger</w:t>
      </w:r>
      <w:proofErr w:type="spellEnd"/>
      <w:r>
        <w:t xml:space="preserve"> </w:t>
      </w:r>
      <w:proofErr w:type="spellStart"/>
      <w:r>
        <w:t>würt</w:t>
      </w:r>
      <w:proofErr w:type="spellEnd"/>
      <w:r>
        <w:t xml:space="preserve"> / als Paulus </w:t>
      </w:r>
      <w:proofErr w:type="spellStart"/>
      <w:r>
        <w:t>zun</w:t>
      </w:r>
      <w:proofErr w:type="spellEnd"/>
      <w:r>
        <w:t xml:space="preserve"> </w:t>
      </w:r>
      <w:proofErr w:type="spellStart"/>
      <w:r>
        <w:t>Roemern</w:t>
      </w:r>
      <w:proofErr w:type="spellEnd"/>
      <w:r>
        <w:t xml:space="preserve"> am </w:t>
      </w:r>
      <w:proofErr w:type="spellStart"/>
      <w:r>
        <w:t>fünfften</w:t>
      </w:r>
      <w:proofErr w:type="spellEnd"/>
      <w:r>
        <w:t xml:space="preserve"> und </w:t>
      </w:r>
      <w:proofErr w:type="spellStart"/>
      <w:r>
        <w:t>sibenden</w:t>
      </w:r>
      <w:proofErr w:type="spellEnd"/>
      <w:r>
        <w:t xml:space="preserve"> klaget. </w:t>
      </w:r>
    </w:p>
    <w:p w14:paraId="18C0E638" w14:textId="77777777" w:rsidR="00833A43" w:rsidRDefault="00833A43" w:rsidP="00833A43">
      <w:pPr>
        <w:pStyle w:val="StandardWeb"/>
      </w:pPr>
      <w:proofErr w:type="spellStart"/>
      <w:r>
        <w:t>Drumb</w:t>
      </w:r>
      <w:proofErr w:type="spellEnd"/>
      <w:r>
        <w:t xml:space="preserve"> wie Moses nicht allein für sein </w:t>
      </w:r>
      <w:proofErr w:type="spellStart"/>
      <w:r>
        <w:t>person</w:t>
      </w:r>
      <w:proofErr w:type="spellEnd"/>
      <w:r>
        <w:t xml:space="preserve"> / vom </w:t>
      </w:r>
      <w:proofErr w:type="spellStart"/>
      <w:r>
        <w:t>gesatz</w:t>
      </w:r>
      <w:proofErr w:type="spellEnd"/>
      <w:r>
        <w:t xml:space="preserve"> zum Evangelio appellieret (da er Gottes </w:t>
      </w:r>
      <w:proofErr w:type="spellStart"/>
      <w:r>
        <w:t>angesicht</w:t>
      </w:r>
      <w:proofErr w:type="spellEnd"/>
      <w:r>
        <w:t xml:space="preserve"> </w:t>
      </w:r>
      <w:proofErr w:type="spellStart"/>
      <w:r>
        <w:t>begeret</w:t>
      </w:r>
      <w:proofErr w:type="spellEnd"/>
      <w:r>
        <w:t xml:space="preserve"> zustehen / </w:t>
      </w:r>
      <w:proofErr w:type="spellStart"/>
      <w:r>
        <w:t>unnd</w:t>
      </w:r>
      <w:proofErr w:type="spellEnd"/>
      <w:r>
        <w:t xml:space="preserve"> im Gott zusaget / das er durch den glauben an Christum / gerecht und </w:t>
      </w:r>
      <w:proofErr w:type="spellStart"/>
      <w:r>
        <w:t>saelig</w:t>
      </w:r>
      <w:proofErr w:type="spellEnd"/>
      <w:r>
        <w:t xml:space="preserve"> werden </w:t>
      </w:r>
      <w:proofErr w:type="spellStart"/>
      <w:r>
        <w:t>solt</w:t>
      </w:r>
      <w:proofErr w:type="spellEnd"/>
      <w:r>
        <w:t xml:space="preserve">) </w:t>
      </w:r>
      <w:proofErr w:type="spellStart"/>
      <w:r>
        <w:t>sondenr</w:t>
      </w:r>
      <w:proofErr w:type="spellEnd"/>
      <w:r>
        <w:t xml:space="preserve"> </w:t>
      </w:r>
      <w:proofErr w:type="spellStart"/>
      <w:r>
        <w:t>elret</w:t>
      </w:r>
      <w:proofErr w:type="spellEnd"/>
      <w:r>
        <w:t xml:space="preserve"> auch </w:t>
      </w:r>
      <w:proofErr w:type="spellStart"/>
      <w:r>
        <w:t>yederman</w:t>
      </w:r>
      <w:proofErr w:type="spellEnd"/>
      <w:r>
        <w:t xml:space="preserve"> / die </w:t>
      </w:r>
      <w:proofErr w:type="spellStart"/>
      <w:r>
        <w:t>gerechtigkeit</w:t>
      </w:r>
      <w:proofErr w:type="spellEnd"/>
      <w:r>
        <w:t xml:space="preserve"> / </w:t>
      </w:r>
      <w:proofErr w:type="spellStart"/>
      <w:r>
        <w:t>unn</w:t>
      </w:r>
      <w:proofErr w:type="spellEnd"/>
      <w:r>
        <w:t xml:space="preserve"> </w:t>
      </w:r>
      <w:proofErr w:type="spellStart"/>
      <w:r>
        <w:t>saeligkeit</w:t>
      </w:r>
      <w:proofErr w:type="spellEnd"/>
      <w:r>
        <w:t xml:space="preserve"> in Christo suchen. Also </w:t>
      </w:r>
      <w:proofErr w:type="spellStart"/>
      <w:r>
        <w:t>verheisen</w:t>
      </w:r>
      <w:proofErr w:type="spellEnd"/>
      <w:r>
        <w:t xml:space="preserve"> die lieben </w:t>
      </w:r>
      <w:proofErr w:type="spellStart"/>
      <w:r>
        <w:t>prediger</w:t>
      </w:r>
      <w:proofErr w:type="spellEnd"/>
      <w:r>
        <w:t xml:space="preserve"> denen alles </w:t>
      </w:r>
      <w:proofErr w:type="spellStart"/>
      <w:r>
        <w:t>gutte</w:t>
      </w:r>
      <w:proofErr w:type="spellEnd"/>
      <w:r>
        <w:t xml:space="preserve"> / so </w:t>
      </w:r>
      <w:proofErr w:type="spellStart"/>
      <w:r>
        <w:t>dencken</w:t>
      </w:r>
      <w:proofErr w:type="spellEnd"/>
      <w:r>
        <w:t xml:space="preserve"> / reden / thun / nach den </w:t>
      </w:r>
      <w:proofErr w:type="spellStart"/>
      <w:r>
        <w:t>zehen</w:t>
      </w:r>
      <w:proofErr w:type="spellEnd"/>
      <w:r>
        <w:t xml:space="preserve"> </w:t>
      </w:r>
      <w:proofErr w:type="spellStart"/>
      <w:r>
        <w:t>gebotten</w:t>
      </w:r>
      <w:proofErr w:type="spellEnd"/>
      <w:r>
        <w:t xml:space="preserve"> / wie auch Mose spricht / was de </w:t>
      </w:r>
      <w:proofErr w:type="spellStart"/>
      <w:r>
        <w:t>rmensch</w:t>
      </w:r>
      <w:proofErr w:type="spellEnd"/>
      <w:r>
        <w:t xml:space="preserve"> gutes thue </w:t>
      </w:r>
      <w:proofErr w:type="spellStart"/>
      <w:r>
        <w:t>darinne</w:t>
      </w:r>
      <w:proofErr w:type="spellEnd"/>
      <w:r>
        <w:t xml:space="preserve"> / werde er leben / aber doch predigen sie nichts anders / in der summe (wie Moses im andern </w:t>
      </w:r>
      <w:proofErr w:type="spellStart"/>
      <w:r>
        <w:t>gesatz</w:t>
      </w:r>
      <w:proofErr w:type="spellEnd"/>
      <w:r>
        <w:t xml:space="preserve"> / am achten Capitel) dann das die </w:t>
      </w:r>
      <w:proofErr w:type="spellStart"/>
      <w:r>
        <w:t>zehen</w:t>
      </w:r>
      <w:proofErr w:type="spellEnd"/>
      <w:r>
        <w:t xml:space="preserve"> </w:t>
      </w:r>
      <w:proofErr w:type="spellStart"/>
      <w:r>
        <w:t>gebotte</w:t>
      </w:r>
      <w:proofErr w:type="spellEnd"/>
      <w:r>
        <w:t xml:space="preserve"> ein </w:t>
      </w:r>
      <w:proofErr w:type="spellStart"/>
      <w:r>
        <w:t>zuchtmeister</w:t>
      </w:r>
      <w:proofErr w:type="spellEnd"/>
      <w:r>
        <w:t xml:space="preserve"> </w:t>
      </w:r>
      <w:proofErr w:type="spellStart"/>
      <w:r>
        <w:t>seyen</w:t>
      </w:r>
      <w:proofErr w:type="spellEnd"/>
      <w:r>
        <w:t xml:space="preserve"> </w:t>
      </w:r>
      <w:proofErr w:type="spellStart"/>
      <w:r>
        <w:t>auff</w:t>
      </w:r>
      <w:proofErr w:type="spellEnd"/>
      <w:r>
        <w:t xml:space="preserve"> Christum / welcher alle </w:t>
      </w:r>
      <w:proofErr w:type="spellStart"/>
      <w:r>
        <w:t>gleübigen</w:t>
      </w:r>
      <w:proofErr w:type="spellEnd"/>
      <w:r>
        <w:t xml:space="preserve"> / alleine gerecht </w:t>
      </w:r>
      <w:proofErr w:type="spellStart"/>
      <w:r>
        <w:t>unnd</w:t>
      </w:r>
      <w:proofErr w:type="spellEnd"/>
      <w:r>
        <w:t xml:space="preserve"> selig macht / on </w:t>
      </w:r>
      <w:proofErr w:type="spellStart"/>
      <w:r>
        <w:t>zuthun</w:t>
      </w:r>
      <w:proofErr w:type="spellEnd"/>
      <w:r>
        <w:t xml:space="preserve"> des </w:t>
      </w:r>
      <w:proofErr w:type="spellStart"/>
      <w:r>
        <w:t>gesatzs</w:t>
      </w:r>
      <w:proofErr w:type="spellEnd"/>
      <w:r>
        <w:t xml:space="preserve">. Nun </w:t>
      </w:r>
      <w:proofErr w:type="spellStart"/>
      <w:r>
        <w:t>diß</w:t>
      </w:r>
      <w:proofErr w:type="spellEnd"/>
      <w:r>
        <w:t xml:space="preserve"> </w:t>
      </w:r>
      <w:proofErr w:type="spellStart"/>
      <w:r>
        <w:t>seye</w:t>
      </w:r>
      <w:proofErr w:type="spellEnd"/>
      <w:r>
        <w:t xml:space="preserve"> von der </w:t>
      </w:r>
      <w:proofErr w:type="spellStart"/>
      <w:r>
        <w:t>lere</w:t>
      </w:r>
      <w:proofErr w:type="spellEnd"/>
      <w:r>
        <w:t xml:space="preserve"> Mosi </w:t>
      </w:r>
      <w:proofErr w:type="spellStart"/>
      <w:r>
        <w:t>geredt</w:t>
      </w:r>
      <w:proofErr w:type="spellEnd"/>
      <w:r>
        <w:t xml:space="preserve"> / welche getrieben haben / nach Mose </w:t>
      </w:r>
      <w:proofErr w:type="spellStart"/>
      <w:r>
        <w:t>Hiosua</w:t>
      </w:r>
      <w:proofErr w:type="spellEnd"/>
      <w:r>
        <w:t xml:space="preserve"> / </w:t>
      </w:r>
      <w:proofErr w:type="spellStart"/>
      <w:r>
        <w:t>sampt</w:t>
      </w:r>
      <w:proofErr w:type="spellEnd"/>
      <w:r>
        <w:t xml:space="preserve"> allen heiligen Richtern / </w:t>
      </w:r>
      <w:proofErr w:type="spellStart"/>
      <w:r>
        <w:t>bey</w:t>
      </w:r>
      <w:proofErr w:type="spellEnd"/>
      <w:r>
        <w:t xml:space="preserve"> dreihundert </w:t>
      </w:r>
      <w:proofErr w:type="spellStart"/>
      <w:r>
        <w:t>siben</w:t>
      </w:r>
      <w:proofErr w:type="spellEnd"/>
      <w:r>
        <w:t xml:space="preserve"> und </w:t>
      </w:r>
      <w:proofErr w:type="spellStart"/>
      <w:r>
        <w:t>fünfftzig</w:t>
      </w:r>
      <w:proofErr w:type="spellEnd"/>
      <w:r>
        <w:t xml:space="preserve"> </w:t>
      </w:r>
      <w:proofErr w:type="spellStart"/>
      <w:r>
        <w:t>jaren</w:t>
      </w:r>
      <w:proofErr w:type="spellEnd"/>
      <w:r>
        <w:t xml:space="preserve"> / </w:t>
      </w:r>
      <w:proofErr w:type="spellStart"/>
      <w:r>
        <w:t>biß</w:t>
      </w:r>
      <w:proofErr w:type="spellEnd"/>
      <w:r>
        <w:t xml:space="preserve"> </w:t>
      </w:r>
      <w:proofErr w:type="spellStart"/>
      <w:r>
        <w:t>auff</w:t>
      </w:r>
      <w:proofErr w:type="spellEnd"/>
      <w:r>
        <w:t xml:space="preserve"> Samuel / zu welches </w:t>
      </w:r>
      <w:proofErr w:type="spellStart"/>
      <w:r>
        <w:t>zeyten</w:t>
      </w:r>
      <w:proofErr w:type="spellEnd"/>
      <w:r>
        <w:t xml:space="preserve"> haben angefangen / die Propheten / </w:t>
      </w:r>
      <w:proofErr w:type="spellStart"/>
      <w:r>
        <w:t>unnd</w:t>
      </w:r>
      <w:proofErr w:type="spellEnd"/>
      <w:r>
        <w:t xml:space="preserve"> mein lieber David / welches Psalter geklungen hat / </w:t>
      </w:r>
      <w:proofErr w:type="spellStart"/>
      <w:r>
        <w:t>sampt</w:t>
      </w:r>
      <w:proofErr w:type="spellEnd"/>
      <w:r>
        <w:t xml:space="preserve"> der Propheten </w:t>
      </w:r>
      <w:proofErr w:type="spellStart"/>
      <w:r>
        <w:t>weyssagung</w:t>
      </w:r>
      <w:proofErr w:type="spellEnd"/>
      <w:r>
        <w:t xml:space="preserve"> / </w:t>
      </w:r>
      <w:proofErr w:type="spellStart"/>
      <w:r>
        <w:t>bey</w:t>
      </w:r>
      <w:proofErr w:type="spellEnd"/>
      <w:r>
        <w:t xml:space="preserve"> </w:t>
      </w:r>
      <w:proofErr w:type="spellStart"/>
      <w:r>
        <w:t>tausent</w:t>
      </w:r>
      <w:proofErr w:type="spellEnd"/>
      <w:r>
        <w:t xml:space="preserve"> </w:t>
      </w:r>
      <w:proofErr w:type="spellStart"/>
      <w:r>
        <w:t>jaren</w:t>
      </w:r>
      <w:proofErr w:type="spellEnd"/>
      <w:r>
        <w:t xml:space="preserve"> / </w:t>
      </w:r>
      <w:proofErr w:type="spellStart"/>
      <w:r>
        <w:t>biß</w:t>
      </w:r>
      <w:proofErr w:type="spellEnd"/>
      <w:r>
        <w:t xml:space="preserve"> </w:t>
      </w:r>
      <w:proofErr w:type="spellStart"/>
      <w:r>
        <w:t>auff</w:t>
      </w:r>
      <w:proofErr w:type="spellEnd"/>
      <w:r>
        <w:t xml:space="preserve"> Christum / Gottes </w:t>
      </w:r>
      <w:proofErr w:type="spellStart"/>
      <w:r>
        <w:t>son</w:t>
      </w:r>
      <w:proofErr w:type="spellEnd"/>
      <w:r>
        <w:t xml:space="preserve"> unser </w:t>
      </w:r>
      <w:proofErr w:type="spellStart"/>
      <w:r>
        <w:t>heiland</w:t>
      </w:r>
      <w:proofErr w:type="spellEnd"/>
      <w:r>
        <w:t xml:space="preserve">. </w:t>
      </w:r>
    </w:p>
    <w:p w14:paraId="3B4CC42B" w14:textId="77777777" w:rsidR="00833A43" w:rsidRDefault="00833A43" w:rsidP="00833A43">
      <w:pPr>
        <w:pStyle w:val="StandardWeb"/>
      </w:pPr>
      <w:r>
        <w:t xml:space="preserve">Alle Propheten / sind </w:t>
      </w:r>
      <w:proofErr w:type="spellStart"/>
      <w:r>
        <w:t>außleger</w:t>
      </w:r>
      <w:proofErr w:type="spellEnd"/>
      <w:r>
        <w:t xml:space="preserve"> Mosi / </w:t>
      </w:r>
      <w:proofErr w:type="spellStart"/>
      <w:r>
        <w:t>unnd</w:t>
      </w:r>
      <w:proofErr w:type="spellEnd"/>
      <w:r>
        <w:t xml:space="preserve"> </w:t>
      </w:r>
      <w:proofErr w:type="spellStart"/>
      <w:r>
        <w:t>leren</w:t>
      </w:r>
      <w:proofErr w:type="spellEnd"/>
      <w:r>
        <w:t xml:space="preserve"> nichts anders / dann David im Psalter / und David nichts anders / dann alle Propheten / </w:t>
      </w:r>
      <w:proofErr w:type="spellStart"/>
      <w:r>
        <w:t>nemlich</w:t>
      </w:r>
      <w:proofErr w:type="spellEnd"/>
      <w:r>
        <w:t xml:space="preserve"> / das ja niemand </w:t>
      </w:r>
      <w:proofErr w:type="spellStart"/>
      <w:r>
        <w:t>dencke</w:t>
      </w:r>
      <w:proofErr w:type="spellEnd"/>
      <w:r>
        <w:t xml:space="preserve"> / rede / thue / wider die </w:t>
      </w:r>
      <w:proofErr w:type="spellStart"/>
      <w:r>
        <w:t>zehen</w:t>
      </w:r>
      <w:proofErr w:type="spellEnd"/>
      <w:r>
        <w:t xml:space="preserve"> </w:t>
      </w:r>
      <w:proofErr w:type="spellStart"/>
      <w:r>
        <w:t>gebotte</w:t>
      </w:r>
      <w:proofErr w:type="spellEnd"/>
      <w:r>
        <w:t xml:space="preserve"> / sondern das </w:t>
      </w:r>
      <w:proofErr w:type="spellStart"/>
      <w:r>
        <w:t>yederman</w:t>
      </w:r>
      <w:proofErr w:type="spellEnd"/>
      <w:r>
        <w:t xml:space="preserve"> / nach den selben </w:t>
      </w:r>
      <w:proofErr w:type="spellStart"/>
      <w:r>
        <w:t>gesinnet</w:t>
      </w:r>
      <w:proofErr w:type="spellEnd"/>
      <w:r>
        <w:t xml:space="preserve"> </w:t>
      </w:r>
      <w:proofErr w:type="spellStart"/>
      <w:r>
        <w:t>lere</w:t>
      </w:r>
      <w:proofErr w:type="spellEnd"/>
      <w:r>
        <w:t xml:space="preserve"> / </w:t>
      </w:r>
      <w:proofErr w:type="spellStart"/>
      <w:r>
        <w:t>unnd</w:t>
      </w:r>
      <w:proofErr w:type="spellEnd"/>
      <w:r>
        <w:t xml:space="preserve"> lebe / </w:t>
      </w:r>
      <w:proofErr w:type="spellStart"/>
      <w:r>
        <w:t>auff</w:t>
      </w:r>
      <w:proofErr w:type="spellEnd"/>
      <w:r>
        <w:t xml:space="preserve"> das sie Gott hie und dort / nicht plage / sondern </w:t>
      </w:r>
      <w:proofErr w:type="spellStart"/>
      <w:r>
        <w:t>inen</w:t>
      </w:r>
      <w:proofErr w:type="spellEnd"/>
      <w:r>
        <w:t xml:space="preserve"> </w:t>
      </w:r>
      <w:proofErr w:type="spellStart"/>
      <w:r>
        <w:t>gutz</w:t>
      </w:r>
      <w:proofErr w:type="spellEnd"/>
      <w:r>
        <w:t xml:space="preserve"> thue. </w:t>
      </w:r>
    </w:p>
    <w:p w14:paraId="0B0E6696" w14:textId="77777777" w:rsidR="00833A43" w:rsidRDefault="00833A43" w:rsidP="00833A43">
      <w:pPr>
        <w:pStyle w:val="StandardWeb"/>
      </w:pPr>
      <w:r>
        <w:t xml:space="preserve">Doch treiben die Propheten / </w:t>
      </w:r>
      <w:proofErr w:type="spellStart"/>
      <w:r>
        <w:t>unnd</w:t>
      </w:r>
      <w:proofErr w:type="spellEnd"/>
      <w:r>
        <w:t xml:space="preserve"> David (wie Mose) die erste </w:t>
      </w:r>
      <w:proofErr w:type="spellStart"/>
      <w:r>
        <w:t>Taffel</w:t>
      </w:r>
      <w:proofErr w:type="spellEnd"/>
      <w:r>
        <w:t xml:space="preserve"> gewaltiger / dann die andere. Nun </w:t>
      </w:r>
      <w:proofErr w:type="spellStart"/>
      <w:r>
        <w:t>leren</w:t>
      </w:r>
      <w:proofErr w:type="spellEnd"/>
      <w:r>
        <w:t xml:space="preserve"> die Evangelische </w:t>
      </w:r>
      <w:proofErr w:type="spellStart"/>
      <w:r>
        <w:t>prediger</w:t>
      </w:r>
      <w:proofErr w:type="spellEnd"/>
      <w:r>
        <w:t xml:space="preserve"> / auch wie David spricht / </w:t>
      </w:r>
      <w:proofErr w:type="spellStart"/>
      <w:r>
        <w:t>kompt</w:t>
      </w:r>
      <w:proofErr w:type="spellEnd"/>
      <w:r>
        <w:t xml:space="preserve"> her </w:t>
      </w:r>
      <w:proofErr w:type="spellStart"/>
      <w:r>
        <w:t>kinder</w:t>
      </w:r>
      <w:proofErr w:type="spellEnd"/>
      <w:r>
        <w:t xml:space="preserve"> </w:t>
      </w:r>
      <w:proofErr w:type="spellStart"/>
      <w:r>
        <w:t>hoeret</w:t>
      </w:r>
      <w:proofErr w:type="spellEnd"/>
      <w:r>
        <w:t xml:space="preserve"> nur zu / ich weil </w:t>
      </w:r>
      <w:proofErr w:type="spellStart"/>
      <w:r>
        <w:t>eüch</w:t>
      </w:r>
      <w:proofErr w:type="spellEnd"/>
      <w:r>
        <w:t xml:space="preserve"> die </w:t>
      </w:r>
      <w:proofErr w:type="spellStart"/>
      <w:r>
        <w:t>forcht</w:t>
      </w:r>
      <w:proofErr w:type="spellEnd"/>
      <w:r>
        <w:t xml:space="preserve"> des Herrn </w:t>
      </w:r>
      <w:proofErr w:type="spellStart"/>
      <w:r>
        <w:t>leren</w:t>
      </w:r>
      <w:proofErr w:type="spellEnd"/>
      <w:r>
        <w:t xml:space="preserve">. Wer ist der </w:t>
      </w:r>
      <w:proofErr w:type="spellStart"/>
      <w:r>
        <w:t>begeret</w:t>
      </w:r>
      <w:proofErr w:type="spellEnd"/>
      <w:r>
        <w:t xml:space="preserve"> zu leben / </w:t>
      </w:r>
      <w:proofErr w:type="spellStart"/>
      <w:r>
        <w:t>unnd</w:t>
      </w:r>
      <w:proofErr w:type="spellEnd"/>
      <w:r>
        <w:t xml:space="preserve"> </w:t>
      </w:r>
      <w:proofErr w:type="spellStart"/>
      <w:r>
        <w:t>hette</w:t>
      </w:r>
      <w:proofErr w:type="spellEnd"/>
      <w:r>
        <w:t xml:space="preserve"> gern </w:t>
      </w:r>
      <w:proofErr w:type="spellStart"/>
      <w:r>
        <w:t>gutte</w:t>
      </w:r>
      <w:proofErr w:type="spellEnd"/>
      <w:r>
        <w:t xml:space="preserve"> tage? behüte deine </w:t>
      </w:r>
      <w:proofErr w:type="spellStart"/>
      <w:r>
        <w:t>zungen</w:t>
      </w:r>
      <w:proofErr w:type="spellEnd"/>
      <w:r>
        <w:t xml:space="preserve"> für </w:t>
      </w:r>
      <w:proofErr w:type="spellStart"/>
      <w:r>
        <w:t>boesem</w:t>
      </w:r>
      <w:proofErr w:type="spellEnd"/>
      <w:r>
        <w:t xml:space="preserve"> / </w:t>
      </w:r>
      <w:proofErr w:type="spellStart"/>
      <w:r>
        <w:t>unnd</w:t>
      </w:r>
      <w:proofErr w:type="spellEnd"/>
      <w:r>
        <w:t xml:space="preserve"> dein </w:t>
      </w:r>
      <w:proofErr w:type="spellStart"/>
      <w:r>
        <w:t>lippen</w:t>
      </w:r>
      <w:proofErr w:type="spellEnd"/>
      <w:r>
        <w:t xml:space="preserve"> / das sie nicht falsch reden. </w:t>
      </w:r>
    </w:p>
    <w:p w14:paraId="42824E7A" w14:textId="77777777" w:rsidR="00833A43" w:rsidRDefault="00833A43" w:rsidP="00833A43">
      <w:pPr>
        <w:pStyle w:val="StandardWeb"/>
      </w:pPr>
      <w:r>
        <w:t xml:space="preserve">Laß vom </w:t>
      </w:r>
      <w:proofErr w:type="spellStart"/>
      <w:r>
        <w:t>boesen</w:t>
      </w:r>
      <w:proofErr w:type="spellEnd"/>
      <w:r>
        <w:t xml:space="preserve"> / und thu </w:t>
      </w:r>
      <w:proofErr w:type="spellStart"/>
      <w:r>
        <w:t>guttes</w:t>
      </w:r>
      <w:proofErr w:type="spellEnd"/>
      <w:r>
        <w:t xml:space="preserve"> / suche </w:t>
      </w:r>
      <w:proofErr w:type="spellStart"/>
      <w:r>
        <w:t>frid</w:t>
      </w:r>
      <w:proofErr w:type="spellEnd"/>
      <w:r>
        <w:t xml:space="preserve"> / </w:t>
      </w:r>
      <w:proofErr w:type="spellStart"/>
      <w:r>
        <w:t>unnd</w:t>
      </w:r>
      <w:proofErr w:type="spellEnd"/>
      <w:r>
        <w:t xml:space="preserve"> jage im nach. Die </w:t>
      </w:r>
      <w:proofErr w:type="spellStart"/>
      <w:r>
        <w:t>augen</w:t>
      </w:r>
      <w:proofErr w:type="spellEnd"/>
      <w:r>
        <w:t xml:space="preserve"> des Herrn sehen </w:t>
      </w:r>
      <w:proofErr w:type="spellStart"/>
      <w:r>
        <w:t>auff</w:t>
      </w:r>
      <w:proofErr w:type="spellEnd"/>
      <w:r>
        <w:t xml:space="preserve"> die gerechten / </w:t>
      </w:r>
      <w:proofErr w:type="spellStart"/>
      <w:r>
        <w:t>unnd</w:t>
      </w:r>
      <w:proofErr w:type="spellEnd"/>
      <w:r>
        <w:t xml:space="preserve"> seine </w:t>
      </w:r>
      <w:proofErr w:type="spellStart"/>
      <w:r>
        <w:t>ohren</w:t>
      </w:r>
      <w:proofErr w:type="spellEnd"/>
      <w:r>
        <w:t xml:space="preserve"> / </w:t>
      </w:r>
      <w:proofErr w:type="spellStart"/>
      <w:r>
        <w:t>auff</w:t>
      </w:r>
      <w:proofErr w:type="spellEnd"/>
      <w:r>
        <w:t xml:space="preserve"> </w:t>
      </w:r>
      <w:proofErr w:type="spellStart"/>
      <w:r>
        <w:t>ir</w:t>
      </w:r>
      <w:proofErr w:type="spellEnd"/>
      <w:r>
        <w:t xml:space="preserve"> </w:t>
      </w:r>
      <w:proofErr w:type="spellStart"/>
      <w:r>
        <w:t>schreyen</w:t>
      </w:r>
      <w:proofErr w:type="spellEnd"/>
      <w:r>
        <w:t xml:space="preserve">. Das </w:t>
      </w:r>
      <w:proofErr w:type="spellStart"/>
      <w:r>
        <w:t>antlitz</w:t>
      </w:r>
      <w:proofErr w:type="spellEnd"/>
      <w:r>
        <w:t xml:space="preserve"> aber des </w:t>
      </w:r>
      <w:proofErr w:type="spellStart"/>
      <w:r>
        <w:t>Hern</w:t>
      </w:r>
      <w:proofErr w:type="spellEnd"/>
      <w:r>
        <w:t xml:space="preserve"> stehet über die / so </w:t>
      </w:r>
      <w:proofErr w:type="spellStart"/>
      <w:r>
        <w:t>boeses</w:t>
      </w:r>
      <w:proofErr w:type="spellEnd"/>
      <w:r>
        <w:t xml:space="preserve"> thun / das </w:t>
      </w:r>
      <w:proofErr w:type="spellStart"/>
      <w:r>
        <w:t>ir</w:t>
      </w:r>
      <w:proofErr w:type="spellEnd"/>
      <w:r>
        <w:t xml:space="preserve"> </w:t>
      </w:r>
      <w:proofErr w:type="spellStart"/>
      <w:r>
        <w:t>gedechtnis</w:t>
      </w:r>
      <w:proofErr w:type="spellEnd"/>
      <w:r>
        <w:t xml:space="preserve"> / von der erden </w:t>
      </w:r>
      <w:proofErr w:type="spellStart"/>
      <w:r>
        <w:t>außrotte</w:t>
      </w:r>
      <w:proofErr w:type="spellEnd"/>
      <w:r>
        <w:t xml:space="preserve">. Gleich wie die Sonne den </w:t>
      </w:r>
      <w:proofErr w:type="spellStart"/>
      <w:r>
        <w:t>auffgang</w:t>
      </w:r>
      <w:proofErr w:type="spellEnd"/>
      <w:r>
        <w:t xml:space="preserve"> / </w:t>
      </w:r>
      <w:proofErr w:type="spellStart"/>
      <w:r>
        <w:t>unnd</w:t>
      </w:r>
      <w:proofErr w:type="spellEnd"/>
      <w:r>
        <w:t xml:space="preserve"> </w:t>
      </w:r>
      <w:proofErr w:type="spellStart"/>
      <w:r>
        <w:t>nidergang</w:t>
      </w:r>
      <w:proofErr w:type="spellEnd"/>
      <w:r>
        <w:t xml:space="preserve"> / </w:t>
      </w:r>
      <w:proofErr w:type="spellStart"/>
      <w:r>
        <w:t>erleichtet</w:t>
      </w:r>
      <w:proofErr w:type="spellEnd"/>
      <w:r>
        <w:t xml:space="preserve"> / also scheinet der Psalter / wie ein </w:t>
      </w:r>
      <w:proofErr w:type="spellStart"/>
      <w:r>
        <w:t>liecht</w:t>
      </w:r>
      <w:proofErr w:type="spellEnd"/>
      <w:r>
        <w:t xml:space="preserve"> Gottes / </w:t>
      </w:r>
      <w:proofErr w:type="spellStart"/>
      <w:r>
        <w:t>unnd</w:t>
      </w:r>
      <w:proofErr w:type="spellEnd"/>
      <w:r>
        <w:t xml:space="preserve"> </w:t>
      </w:r>
      <w:proofErr w:type="spellStart"/>
      <w:r>
        <w:t>verkleret</w:t>
      </w:r>
      <w:proofErr w:type="spellEnd"/>
      <w:r>
        <w:t xml:space="preserve"> alt </w:t>
      </w:r>
      <w:proofErr w:type="spellStart"/>
      <w:r>
        <w:t>unnd</w:t>
      </w:r>
      <w:proofErr w:type="spellEnd"/>
      <w:r>
        <w:t xml:space="preserve"> </w:t>
      </w:r>
      <w:proofErr w:type="spellStart"/>
      <w:r>
        <w:t>neüw</w:t>
      </w:r>
      <w:proofErr w:type="spellEnd"/>
      <w:r>
        <w:t xml:space="preserve"> Testament. </w:t>
      </w:r>
    </w:p>
    <w:p w14:paraId="1C096AD3" w14:textId="77777777" w:rsidR="00833A43" w:rsidRDefault="00833A43" w:rsidP="00833A43">
      <w:pPr>
        <w:pStyle w:val="StandardWeb"/>
      </w:pPr>
      <w:r>
        <w:t xml:space="preserve">Welcher </w:t>
      </w:r>
      <w:proofErr w:type="spellStart"/>
      <w:r>
        <w:t>herr</w:t>
      </w:r>
      <w:proofErr w:type="spellEnd"/>
      <w:r>
        <w:t xml:space="preserve"> den Psalter gern </w:t>
      </w:r>
      <w:proofErr w:type="spellStart"/>
      <w:r>
        <w:t>hoeret</w:t>
      </w:r>
      <w:proofErr w:type="spellEnd"/>
      <w:r>
        <w:t xml:space="preserve"> / </w:t>
      </w:r>
      <w:proofErr w:type="spellStart"/>
      <w:r>
        <w:t>unnd</w:t>
      </w:r>
      <w:proofErr w:type="spellEnd"/>
      <w:r>
        <w:t xml:space="preserve"> </w:t>
      </w:r>
      <w:proofErr w:type="spellStart"/>
      <w:r>
        <w:t>lieset</w:t>
      </w:r>
      <w:proofErr w:type="spellEnd"/>
      <w:r>
        <w:t xml:space="preserve"> / der krieget ein </w:t>
      </w:r>
      <w:proofErr w:type="spellStart"/>
      <w:r>
        <w:t>hertz</w:t>
      </w:r>
      <w:proofErr w:type="spellEnd"/>
      <w:r>
        <w:t xml:space="preserve"> / wie David / </w:t>
      </w:r>
      <w:proofErr w:type="spellStart"/>
      <w:r>
        <w:t>unnd</w:t>
      </w:r>
      <w:proofErr w:type="spellEnd"/>
      <w:r>
        <w:t xml:space="preserve"> sieget wider seine feinde / wie David. Welchem </w:t>
      </w:r>
      <w:proofErr w:type="spellStart"/>
      <w:r>
        <w:t>prediger</w:t>
      </w:r>
      <w:proofErr w:type="spellEnd"/>
      <w:r>
        <w:t xml:space="preserve"> der Psalter / </w:t>
      </w:r>
      <w:proofErr w:type="spellStart"/>
      <w:r>
        <w:t>seer</w:t>
      </w:r>
      <w:proofErr w:type="spellEnd"/>
      <w:r>
        <w:t xml:space="preserve"> </w:t>
      </w:r>
      <w:proofErr w:type="spellStart"/>
      <w:r>
        <w:t>wolgefallet</w:t>
      </w:r>
      <w:proofErr w:type="spellEnd"/>
      <w:r>
        <w:t xml:space="preserve"> / den halt ich für einen Propheten. </w:t>
      </w:r>
    </w:p>
    <w:p w14:paraId="3053E596" w14:textId="77777777" w:rsidR="00833A43" w:rsidRDefault="00833A43" w:rsidP="00833A43">
      <w:pPr>
        <w:pStyle w:val="StandardWeb"/>
      </w:pPr>
      <w:r>
        <w:t xml:space="preserve">Welcher Christ den Psalter gern </w:t>
      </w:r>
      <w:proofErr w:type="spellStart"/>
      <w:r>
        <w:t>hoeret</w:t>
      </w:r>
      <w:proofErr w:type="spellEnd"/>
      <w:r>
        <w:t xml:space="preserve"> / </w:t>
      </w:r>
      <w:proofErr w:type="spellStart"/>
      <w:r>
        <w:t>unnd</w:t>
      </w:r>
      <w:proofErr w:type="spellEnd"/>
      <w:r>
        <w:t xml:space="preserve"> </w:t>
      </w:r>
      <w:proofErr w:type="spellStart"/>
      <w:r>
        <w:t>lieset</w:t>
      </w:r>
      <w:proofErr w:type="spellEnd"/>
      <w:r>
        <w:t xml:space="preserve">: der gewinnet ein </w:t>
      </w:r>
      <w:proofErr w:type="spellStart"/>
      <w:r>
        <w:t>Goettlich</w:t>
      </w:r>
      <w:proofErr w:type="spellEnd"/>
      <w:r>
        <w:t xml:space="preserve"> / Prophetisch / Christlich </w:t>
      </w:r>
      <w:proofErr w:type="spellStart"/>
      <w:r>
        <w:t>hertz</w:t>
      </w:r>
      <w:proofErr w:type="spellEnd"/>
      <w:r>
        <w:t xml:space="preserve"> / das </w:t>
      </w:r>
      <w:proofErr w:type="spellStart"/>
      <w:r>
        <w:t>weyssagen</w:t>
      </w:r>
      <w:proofErr w:type="spellEnd"/>
      <w:r>
        <w:t xml:space="preserve"> / </w:t>
      </w:r>
      <w:proofErr w:type="spellStart"/>
      <w:r>
        <w:t>leren</w:t>
      </w:r>
      <w:proofErr w:type="spellEnd"/>
      <w:r>
        <w:t xml:space="preserve"> / betten / </w:t>
      </w:r>
      <w:proofErr w:type="spellStart"/>
      <w:r>
        <w:t>dancken</w:t>
      </w:r>
      <w:proofErr w:type="spellEnd"/>
      <w:r>
        <w:t xml:space="preserve"> / </w:t>
      </w:r>
      <w:proofErr w:type="spellStart"/>
      <w:r>
        <w:t>troesten</w:t>
      </w:r>
      <w:proofErr w:type="spellEnd"/>
      <w:r>
        <w:t xml:space="preserve"> </w:t>
      </w:r>
      <w:proofErr w:type="spellStart"/>
      <w:r>
        <w:t>kan</w:t>
      </w:r>
      <w:proofErr w:type="spellEnd"/>
      <w:r>
        <w:t xml:space="preserve"> / </w:t>
      </w:r>
      <w:proofErr w:type="spellStart"/>
      <w:r>
        <w:t>beyde</w:t>
      </w:r>
      <w:proofErr w:type="spellEnd"/>
      <w:r>
        <w:t xml:space="preserve"> sich / </w:t>
      </w:r>
      <w:proofErr w:type="spellStart"/>
      <w:r>
        <w:t>unn</w:t>
      </w:r>
      <w:proofErr w:type="spellEnd"/>
      <w:r>
        <w:t xml:space="preserve"> </w:t>
      </w:r>
      <w:proofErr w:type="spellStart"/>
      <w:r>
        <w:t>ander</w:t>
      </w:r>
      <w:proofErr w:type="spellEnd"/>
      <w:r>
        <w:t xml:space="preserve"> </w:t>
      </w:r>
      <w:proofErr w:type="spellStart"/>
      <w:r>
        <w:t>leutte</w:t>
      </w:r>
      <w:proofErr w:type="spellEnd"/>
      <w:r>
        <w:t xml:space="preserve"> / </w:t>
      </w:r>
      <w:proofErr w:type="spellStart"/>
      <w:r>
        <w:t>dise</w:t>
      </w:r>
      <w:proofErr w:type="spellEnd"/>
      <w:r>
        <w:t xml:space="preserve"> </w:t>
      </w:r>
      <w:proofErr w:type="spellStart"/>
      <w:r>
        <w:t>meinung</w:t>
      </w:r>
      <w:proofErr w:type="spellEnd"/>
      <w:r>
        <w:t xml:space="preserve"> </w:t>
      </w:r>
      <w:proofErr w:type="spellStart"/>
      <w:r>
        <w:t>bekrefftiget</w:t>
      </w:r>
      <w:proofErr w:type="spellEnd"/>
      <w:r>
        <w:t xml:space="preserve"> der Prophet / so er spricht / sie werden sein wie David. Ich bekenne für mich / das ich die lieben Psalmen / </w:t>
      </w:r>
      <w:proofErr w:type="spellStart"/>
      <w:r>
        <w:t>auff</w:t>
      </w:r>
      <w:proofErr w:type="spellEnd"/>
      <w:r>
        <w:t xml:space="preserve"> der </w:t>
      </w:r>
      <w:proofErr w:type="spellStart"/>
      <w:r>
        <w:t>Cantzel</w:t>
      </w:r>
      <w:proofErr w:type="spellEnd"/>
      <w:r>
        <w:t xml:space="preserve"> / nicht allein </w:t>
      </w:r>
      <w:proofErr w:type="spellStart"/>
      <w:r>
        <w:t>darumb</w:t>
      </w:r>
      <w:proofErr w:type="spellEnd"/>
      <w:r>
        <w:t xml:space="preserve"> </w:t>
      </w:r>
      <w:proofErr w:type="spellStart"/>
      <w:r>
        <w:t>außwendig</w:t>
      </w:r>
      <w:proofErr w:type="spellEnd"/>
      <w:r>
        <w:t xml:space="preserve"> sage / das sie der </w:t>
      </w:r>
      <w:proofErr w:type="spellStart"/>
      <w:r>
        <w:t>zuhoerer</w:t>
      </w:r>
      <w:proofErr w:type="spellEnd"/>
      <w:r>
        <w:t xml:space="preserve"> auch lerne (wie ich dann </w:t>
      </w:r>
      <w:proofErr w:type="spellStart"/>
      <w:r>
        <w:t>beweysen</w:t>
      </w:r>
      <w:proofErr w:type="spellEnd"/>
      <w:r>
        <w:t xml:space="preserve"> </w:t>
      </w:r>
      <w:proofErr w:type="spellStart"/>
      <w:r>
        <w:t>kan</w:t>
      </w:r>
      <w:proofErr w:type="spellEnd"/>
      <w:r>
        <w:t xml:space="preserve"> / das </w:t>
      </w:r>
      <w:proofErr w:type="spellStart"/>
      <w:r>
        <w:t>ettliche</w:t>
      </w:r>
      <w:proofErr w:type="spellEnd"/>
      <w:r>
        <w:t xml:space="preserve"> die Psalmen / allein durch </w:t>
      </w:r>
      <w:proofErr w:type="spellStart"/>
      <w:r>
        <w:t>zuhoeren</w:t>
      </w:r>
      <w:proofErr w:type="spellEnd"/>
      <w:r>
        <w:t xml:space="preserve"> </w:t>
      </w:r>
      <w:proofErr w:type="spellStart"/>
      <w:r>
        <w:t>außwendig</w:t>
      </w:r>
      <w:proofErr w:type="spellEnd"/>
      <w:r>
        <w:t xml:space="preserve"> lernen) sondern auch das der Psalter / ein solch edel Buch ist / das er nicht allein straffet / alles was Moses im alten Testament straffet / sondern auch so reichlich </w:t>
      </w:r>
      <w:proofErr w:type="spellStart"/>
      <w:r>
        <w:t>troestet</w:t>
      </w:r>
      <w:proofErr w:type="spellEnd"/>
      <w:r>
        <w:t xml:space="preserve"> / als </w:t>
      </w:r>
      <w:proofErr w:type="spellStart"/>
      <w:r>
        <w:t>Chrsitus</w:t>
      </w:r>
      <w:proofErr w:type="spellEnd"/>
      <w:r>
        <w:t xml:space="preserve"> im </w:t>
      </w:r>
      <w:proofErr w:type="spellStart"/>
      <w:r>
        <w:t>neüwen</w:t>
      </w:r>
      <w:proofErr w:type="spellEnd"/>
      <w:r>
        <w:t xml:space="preserve"> Testament. Wie </w:t>
      </w:r>
      <w:proofErr w:type="spellStart"/>
      <w:r>
        <w:t>solt</w:t>
      </w:r>
      <w:proofErr w:type="spellEnd"/>
      <w:r>
        <w:t xml:space="preserve"> nun der nicht straffen wie Moses / und </w:t>
      </w:r>
      <w:proofErr w:type="spellStart"/>
      <w:r>
        <w:t>troesten</w:t>
      </w:r>
      <w:proofErr w:type="spellEnd"/>
      <w:r>
        <w:t xml:space="preserve"> / wie Christus / so den Psalter predigt? Aber wie </w:t>
      </w:r>
      <w:proofErr w:type="spellStart"/>
      <w:r>
        <w:t>gehets</w:t>
      </w:r>
      <w:proofErr w:type="spellEnd"/>
      <w:r>
        <w:t xml:space="preserve"> / wann gleich das </w:t>
      </w:r>
      <w:proofErr w:type="spellStart"/>
      <w:r>
        <w:t>predigampt</w:t>
      </w:r>
      <w:proofErr w:type="spellEnd"/>
      <w:r>
        <w:t xml:space="preserve"> / also </w:t>
      </w:r>
      <w:proofErr w:type="spellStart"/>
      <w:r>
        <w:t>gewaltiglichen</w:t>
      </w:r>
      <w:proofErr w:type="spellEnd"/>
      <w:r>
        <w:t xml:space="preserve"> schallet / als Moses Posaunen / und so lieblich klinget / als Davids </w:t>
      </w:r>
      <w:proofErr w:type="spellStart"/>
      <w:r>
        <w:t>harpffen</w:t>
      </w:r>
      <w:proofErr w:type="spellEnd"/>
      <w:r>
        <w:t xml:space="preserve">? was fragest du? </w:t>
      </w:r>
      <w:proofErr w:type="spellStart"/>
      <w:r>
        <w:t>solts</w:t>
      </w:r>
      <w:proofErr w:type="spellEnd"/>
      <w:r>
        <w:t xml:space="preserve"> im anders gehen / dann wie David / </w:t>
      </w:r>
      <w:proofErr w:type="spellStart"/>
      <w:r>
        <w:t>unn</w:t>
      </w:r>
      <w:proofErr w:type="spellEnd"/>
      <w:r>
        <w:t xml:space="preserve"> allen Propheten? Ein </w:t>
      </w:r>
      <w:proofErr w:type="spellStart"/>
      <w:r>
        <w:t>heilloß</w:t>
      </w:r>
      <w:proofErr w:type="spellEnd"/>
      <w:r>
        <w:t xml:space="preserve"> tückisch ding / über alles ist / des </w:t>
      </w:r>
      <w:proofErr w:type="spellStart"/>
      <w:r>
        <w:t>menschen</w:t>
      </w:r>
      <w:proofErr w:type="spellEnd"/>
      <w:r>
        <w:t xml:space="preserve"> </w:t>
      </w:r>
      <w:proofErr w:type="spellStart"/>
      <w:r>
        <w:t>hertz</w:t>
      </w:r>
      <w:proofErr w:type="spellEnd"/>
      <w:r>
        <w:t xml:space="preserve"> (spricht Jeremias) also wo es der heilig geist Christi / mit Gottes </w:t>
      </w:r>
      <w:proofErr w:type="spellStart"/>
      <w:r>
        <w:t>wort</w:t>
      </w:r>
      <w:proofErr w:type="spellEnd"/>
      <w:r>
        <w:t xml:space="preserve"> nicht </w:t>
      </w:r>
      <w:proofErr w:type="spellStart"/>
      <w:r>
        <w:t>einnimpt</w:t>
      </w:r>
      <w:proofErr w:type="spellEnd"/>
      <w:r>
        <w:t xml:space="preserve"> / besitzt / regieret / muß es dem Evangelischen </w:t>
      </w:r>
      <w:proofErr w:type="spellStart"/>
      <w:r>
        <w:t>prediger</w:t>
      </w:r>
      <w:proofErr w:type="spellEnd"/>
      <w:r>
        <w:t xml:space="preserve"> / eben so hold </w:t>
      </w:r>
      <w:proofErr w:type="spellStart"/>
      <w:r>
        <w:t>unnd</w:t>
      </w:r>
      <w:proofErr w:type="spellEnd"/>
      <w:r>
        <w:t xml:space="preserve"> </w:t>
      </w:r>
      <w:proofErr w:type="spellStart"/>
      <w:r>
        <w:t>freündlich</w:t>
      </w:r>
      <w:proofErr w:type="spellEnd"/>
      <w:r>
        <w:t xml:space="preserve"> sein / als Cain dem Habel / Ismael dem </w:t>
      </w:r>
      <w:proofErr w:type="spellStart"/>
      <w:r>
        <w:t>Isac</w:t>
      </w:r>
      <w:proofErr w:type="spellEnd"/>
      <w:r>
        <w:t xml:space="preserve"> / Esau dem Jacob / Saul dem David / Judas Christo / war. </w:t>
      </w:r>
    </w:p>
    <w:p w14:paraId="1D9B8988" w14:textId="77777777" w:rsidR="00833A43" w:rsidRDefault="00833A43" w:rsidP="00833A43">
      <w:pPr>
        <w:pStyle w:val="StandardWeb"/>
      </w:pPr>
      <w:proofErr w:type="spellStart"/>
      <w:r>
        <w:t>Drumb</w:t>
      </w:r>
      <w:proofErr w:type="spellEnd"/>
      <w:r>
        <w:t xml:space="preserve"> wie David von seinen </w:t>
      </w:r>
      <w:proofErr w:type="spellStart"/>
      <w:r>
        <w:t>kindern</w:t>
      </w:r>
      <w:proofErr w:type="spellEnd"/>
      <w:r>
        <w:t xml:space="preserve"> / </w:t>
      </w:r>
      <w:proofErr w:type="spellStart"/>
      <w:r>
        <w:t>raedten</w:t>
      </w:r>
      <w:proofErr w:type="spellEnd"/>
      <w:r>
        <w:t xml:space="preserve"> / </w:t>
      </w:r>
      <w:proofErr w:type="spellStart"/>
      <w:r>
        <w:t>underthonen</w:t>
      </w:r>
      <w:proofErr w:type="spellEnd"/>
      <w:r>
        <w:t xml:space="preserve"> / wie auch alle Propheten / von </w:t>
      </w:r>
      <w:proofErr w:type="spellStart"/>
      <w:r>
        <w:t>iren</w:t>
      </w:r>
      <w:proofErr w:type="spellEnd"/>
      <w:r>
        <w:t xml:space="preserve"> </w:t>
      </w:r>
      <w:proofErr w:type="spellStart"/>
      <w:r>
        <w:t>zuhoerern</w:t>
      </w:r>
      <w:proofErr w:type="spellEnd"/>
      <w:r>
        <w:t xml:space="preserve"> / verspottet / </w:t>
      </w:r>
      <w:proofErr w:type="spellStart"/>
      <w:r>
        <w:t>unnd</w:t>
      </w:r>
      <w:proofErr w:type="spellEnd"/>
      <w:r>
        <w:t xml:space="preserve"> </w:t>
      </w:r>
      <w:proofErr w:type="spellStart"/>
      <w:r>
        <w:t>verspeyet</w:t>
      </w:r>
      <w:proofErr w:type="spellEnd"/>
      <w:r>
        <w:t xml:space="preserve"> sind worden / </w:t>
      </w:r>
      <w:proofErr w:type="spellStart"/>
      <w:r>
        <w:t>zulohn</w:t>
      </w:r>
      <w:proofErr w:type="spellEnd"/>
      <w:r>
        <w:t xml:space="preserve"> / das sie durch </w:t>
      </w:r>
      <w:proofErr w:type="spellStart"/>
      <w:r>
        <w:t>ire</w:t>
      </w:r>
      <w:proofErr w:type="spellEnd"/>
      <w:r>
        <w:t xml:space="preserve"> predig / gern </w:t>
      </w:r>
      <w:proofErr w:type="spellStart"/>
      <w:r>
        <w:t>yederman</w:t>
      </w:r>
      <w:proofErr w:type="spellEnd"/>
      <w:r>
        <w:t xml:space="preserve"> / von </w:t>
      </w:r>
      <w:proofErr w:type="spellStart"/>
      <w:r>
        <w:t>zeytlichem</w:t>
      </w:r>
      <w:proofErr w:type="spellEnd"/>
      <w:r>
        <w:t xml:space="preserve"> / </w:t>
      </w:r>
      <w:proofErr w:type="spellStart"/>
      <w:r>
        <w:t>unnd</w:t>
      </w:r>
      <w:proofErr w:type="spellEnd"/>
      <w:r>
        <w:t xml:space="preserve"> ewigen schaden </w:t>
      </w:r>
      <w:proofErr w:type="spellStart"/>
      <w:r>
        <w:t>erloeset</w:t>
      </w:r>
      <w:proofErr w:type="spellEnd"/>
      <w:r>
        <w:t xml:space="preserve"> / </w:t>
      </w:r>
      <w:proofErr w:type="spellStart"/>
      <w:r>
        <w:t>unnd</w:t>
      </w:r>
      <w:proofErr w:type="spellEnd"/>
      <w:r>
        <w:t xml:space="preserve"> </w:t>
      </w:r>
      <w:proofErr w:type="spellStart"/>
      <w:r>
        <w:t>beyde</w:t>
      </w:r>
      <w:proofErr w:type="spellEnd"/>
      <w:r>
        <w:t xml:space="preserve"> zu </w:t>
      </w:r>
      <w:proofErr w:type="spellStart"/>
      <w:r>
        <w:t>dises</w:t>
      </w:r>
      <w:proofErr w:type="spellEnd"/>
      <w:r>
        <w:t xml:space="preserve"> / und </w:t>
      </w:r>
      <w:proofErr w:type="spellStart"/>
      <w:r>
        <w:t>jhenes</w:t>
      </w:r>
      <w:proofErr w:type="spellEnd"/>
      <w:r>
        <w:t xml:space="preserve"> </w:t>
      </w:r>
      <w:proofErr w:type="spellStart"/>
      <w:r>
        <w:t>lebens</w:t>
      </w:r>
      <w:proofErr w:type="spellEnd"/>
      <w:r>
        <w:t xml:space="preserve"> / </w:t>
      </w:r>
      <w:proofErr w:type="spellStart"/>
      <w:r>
        <w:t>saeligkeit</w:t>
      </w:r>
      <w:proofErr w:type="spellEnd"/>
      <w:r>
        <w:t xml:space="preserve"> bracht </w:t>
      </w:r>
      <w:proofErr w:type="spellStart"/>
      <w:r>
        <w:t>hetten</w:t>
      </w:r>
      <w:proofErr w:type="spellEnd"/>
      <w:r>
        <w:t xml:space="preserve">. </w:t>
      </w:r>
    </w:p>
    <w:p w14:paraId="72F7D84E" w14:textId="77777777" w:rsidR="00833A43" w:rsidRDefault="00833A43" w:rsidP="00833A43">
      <w:pPr>
        <w:pStyle w:val="StandardWeb"/>
      </w:pPr>
      <w:r>
        <w:t xml:space="preserve">Also </w:t>
      </w:r>
      <w:proofErr w:type="spellStart"/>
      <w:r>
        <w:t>würdt</w:t>
      </w:r>
      <w:proofErr w:type="spellEnd"/>
      <w:r>
        <w:t xml:space="preserve"> der Herr Jesus / noch </w:t>
      </w:r>
      <w:proofErr w:type="spellStart"/>
      <w:r>
        <w:t>heüttes</w:t>
      </w:r>
      <w:proofErr w:type="spellEnd"/>
      <w:r>
        <w:t xml:space="preserve"> </w:t>
      </w:r>
      <w:proofErr w:type="spellStart"/>
      <w:r>
        <w:t>tages</w:t>
      </w:r>
      <w:proofErr w:type="spellEnd"/>
      <w:r>
        <w:t xml:space="preserve"> / von allen </w:t>
      </w:r>
      <w:proofErr w:type="spellStart"/>
      <w:r>
        <w:t>widerchristen</w:t>
      </w:r>
      <w:proofErr w:type="spellEnd"/>
      <w:r>
        <w:t xml:space="preserve"> / aller </w:t>
      </w:r>
      <w:proofErr w:type="spellStart"/>
      <w:r>
        <w:t>staende</w:t>
      </w:r>
      <w:proofErr w:type="spellEnd"/>
      <w:r>
        <w:t xml:space="preserve"> / in den lieben </w:t>
      </w:r>
      <w:proofErr w:type="spellStart"/>
      <w:r>
        <w:t>predigern</w:t>
      </w:r>
      <w:proofErr w:type="spellEnd"/>
      <w:r>
        <w:t xml:space="preserve"> / so </w:t>
      </w:r>
      <w:proofErr w:type="spellStart"/>
      <w:r>
        <w:t>Davidisch</w:t>
      </w:r>
      <w:proofErr w:type="spellEnd"/>
      <w:r>
        <w:t xml:space="preserve"> / </w:t>
      </w:r>
      <w:proofErr w:type="spellStart"/>
      <w:r>
        <w:t>unnd</w:t>
      </w:r>
      <w:proofErr w:type="spellEnd"/>
      <w:r>
        <w:t xml:space="preserve"> Prophetisch / alle gottlosen mit dem </w:t>
      </w:r>
      <w:proofErr w:type="spellStart"/>
      <w:r>
        <w:t>gesatz</w:t>
      </w:r>
      <w:proofErr w:type="spellEnd"/>
      <w:r>
        <w:t xml:space="preserve"> straffen / </w:t>
      </w:r>
      <w:proofErr w:type="spellStart"/>
      <w:r>
        <w:t>unnd</w:t>
      </w:r>
      <w:proofErr w:type="spellEnd"/>
      <w:r>
        <w:t xml:space="preserve"> alle </w:t>
      </w:r>
      <w:proofErr w:type="spellStart"/>
      <w:r>
        <w:t>Gottsfürchtigen</w:t>
      </w:r>
      <w:proofErr w:type="spellEnd"/>
      <w:r>
        <w:t xml:space="preserve"> / mit dem Evangelio </w:t>
      </w:r>
      <w:proofErr w:type="spellStart"/>
      <w:r>
        <w:t>troesten</w:t>
      </w:r>
      <w:proofErr w:type="spellEnd"/>
      <w:r>
        <w:t xml:space="preserve">. </w:t>
      </w:r>
    </w:p>
    <w:p w14:paraId="2932277E" w14:textId="77777777" w:rsidR="00833A43" w:rsidRDefault="00833A43" w:rsidP="00833A43">
      <w:pPr>
        <w:pStyle w:val="StandardWeb"/>
      </w:pPr>
      <w:r>
        <w:t xml:space="preserve">Ja sprechen die </w:t>
      </w:r>
      <w:proofErr w:type="spellStart"/>
      <w:r>
        <w:t>widerteüffer</w:t>
      </w:r>
      <w:proofErr w:type="spellEnd"/>
      <w:r>
        <w:t xml:space="preserve"> / </w:t>
      </w:r>
      <w:proofErr w:type="spellStart"/>
      <w:r>
        <w:t>Solt</w:t>
      </w:r>
      <w:proofErr w:type="spellEnd"/>
      <w:r>
        <w:t xml:space="preserve"> der Evangelischen </w:t>
      </w:r>
      <w:proofErr w:type="spellStart"/>
      <w:r>
        <w:t>prediger</w:t>
      </w:r>
      <w:proofErr w:type="spellEnd"/>
      <w:r>
        <w:t xml:space="preserve"> </w:t>
      </w:r>
      <w:proofErr w:type="spellStart"/>
      <w:r>
        <w:t>lere</w:t>
      </w:r>
      <w:proofErr w:type="spellEnd"/>
      <w:r>
        <w:t xml:space="preserve"> / </w:t>
      </w:r>
      <w:proofErr w:type="spellStart"/>
      <w:r>
        <w:t>Davidisch</w:t>
      </w:r>
      <w:proofErr w:type="spellEnd"/>
      <w:r>
        <w:t xml:space="preserve"> / </w:t>
      </w:r>
      <w:proofErr w:type="spellStart"/>
      <w:r>
        <w:t>unnd</w:t>
      </w:r>
      <w:proofErr w:type="spellEnd"/>
      <w:r>
        <w:t xml:space="preserve"> Prophetisch sein / weil </w:t>
      </w:r>
      <w:proofErr w:type="spellStart"/>
      <w:r>
        <w:t>inen</w:t>
      </w:r>
      <w:proofErr w:type="spellEnd"/>
      <w:r>
        <w:t xml:space="preserve"> so gar wenig </w:t>
      </w:r>
      <w:proofErr w:type="spellStart"/>
      <w:r>
        <w:t>land</w:t>
      </w:r>
      <w:proofErr w:type="spellEnd"/>
      <w:r>
        <w:t xml:space="preserve"> </w:t>
      </w:r>
      <w:proofErr w:type="spellStart"/>
      <w:r>
        <w:t>unn</w:t>
      </w:r>
      <w:proofErr w:type="spellEnd"/>
      <w:r>
        <w:t xml:space="preserve"> </w:t>
      </w:r>
      <w:proofErr w:type="spellStart"/>
      <w:r>
        <w:t>leütte</w:t>
      </w:r>
      <w:proofErr w:type="spellEnd"/>
      <w:r>
        <w:t xml:space="preserve"> zufallen / und so </w:t>
      </w:r>
      <w:proofErr w:type="spellStart"/>
      <w:r>
        <w:t>vil</w:t>
      </w:r>
      <w:proofErr w:type="spellEnd"/>
      <w:r>
        <w:t xml:space="preserve"> wider sie reden / und schreiben? Wie? Sollten Gottes knechte / die </w:t>
      </w:r>
      <w:proofErr w:type="spellStart"/>
      <w:r>
        <w:t>prediger</w:t>
      </w:r>
      <w:proofErr w:type="spellEnd"/>
      <w:r>
        <w:t xml:space="preserve"> </w:t>
      </w:r>
      <w:proofErr w:type="spellStart"/>
      <w:r>
        <w:t>darumb</w:t>
      </w:r>
      <w:proofErr w:type="spellEnd"/>
      <w:r>
        <w:t xml:space="preserve"> </w:t>
      </w:r>
      <w:proofErr w:type="spellStart"/>
      <w:r>
        <w:t>lügener</w:t>
      </w:r>
      <w:proofErr w:type="spellEnd"/>
      <w:r>
        <w:t xml:space="preserve"> sein / das </w:t>
      </w:r>
      <w:proofErr w:type="spellStart"/>
      <w:r>
        <w:t>inen</w:t>
      </w:r>
      <w:proofErr w:type="spellEnd"/>
      <w:r>
        <w:t xml:space="preserve"> wenig glauben / </w:t>
      </w:r>
      <w:proofErr w:type="spellStart"/>
      <w:r>
        <w:t>unnd</w:t>
      </w:r>
      <w:proofErr w:type="spellEnd"/>
      <w:r>
        <w:t xml:space="preserve"> </w:t>
      </w:r>
      <w:proofErr w:type="spellStart"/>
      <w:r>
        <w:t>vil</w:t>
      </w:r>
      <w:proofErr w:type="spellEnd"/>
      <w:r>
        <w:t xml:space="preserve"> widerstehen? klaget nicht David </w:t>
      </w:r>
      <w:proofErr w:type="spellStart"/>
      <w:r>
        <w:t>selbs</w:t>
      </w:r>
      <w:proofErr w:type="spellEnd"/>
      <w:r>
        <w:t xml:space="preserve"> / und spricht / </w:t>
      </w:r>
      <w:proofErr w:type="spellStart"/>
      <w:r>
        <w:t>vil</w:t>
      </w:r>
      <w:proofErr w:type="spellEnd"/>
      <w:r>
        <w:t xml:space="preserve"> / </w:t>
      </w:r>
      <w:proofErr w:type="spellStart"/>
      <w:r>
        <w:t>vil</w:t>
      </w:r>
      <w:proofErr w:type="spellEnd"/>
      <w:r>
        <w:t xml:space="preserve"> / widerstehen mir? Spricht nicht </w:t>
      </w:r>
      <w:proofErr w:type="spellStart"/>
      <w:r>
        <w:t>Helias</w:t>
      </w:r>
      <w:proofErr w:type="spellEnd"/>
      <w:r>
        <w:t xml:space="preserve"> / Gott sie haben deine Propheten alle </w:t>
      </w:r>
      <w:proofErr w:type="spellStart"/>
      <w:r>
        <w:t>ermoerdet</w:t>
      </w:r>
      <w:proofErr w:type="spellEnd"/>
      <w:r>
        <w:t xml:space="preserve"> / </w:t>
      </w:r>
      <w:proofErr w:type="spellStart"/>
      <w:r>
        <w:t>unnd</w:t>
      </w:r>
      <w:proofErr w:type="spellEnd"/>
      <w:r>
        <w:t xml:space="preserve"> ich bin allein </w:t>
      </w:r>
      <w:proofErr w:type="spellStart"/>
      <w:r>
        <w:t>überbliben</w:t>
      </w:r>
      <w:proofErr w:type="spellEnd"/>
      <w:r>
        <w:t xml:space="preserve">? klaget nicht Jesaias / das niemand seiner predig glaube? Spricht er nicht / </w:t>
      </w:r>
      <w:proofErr w:type="spellStart"/>
      <w:r>
        <w:t>hette</w:t>
      </w:r>
      <w:proofErr w:type="spellEnd"/>
      <w:r>
        <w:t xml:space="preserve"> </w:t>
      </w:r>
      <w:proofErr w:type="spellStart"/>
      <w:r>
        <w:t>unns</w:t>
      </w:r>
      <w:proofErr w:type="spellEnd"/>
      <w:r>
        <w:t xml:space="preserve"> der Herre nicht einen samen gelassen / so </w:t>
      </w:r>
      <w:proofErr w:type="spellStart"/>
      <w:r>
        <w:t>weren</w:t>
      </w:r>
      <w:proofErr w:type="spellEnd"/>
      <w:r>
        <w:t xml:space="preserve"> wir gleich / wie Sodom / </w:t>
      </w:r>
      <w:proofErr w:type="spellStart"/>
      <w:r>
        <w:t>unnd</w:t>
      </w:r>
      <w:proofErr w:type="spellEnd"/>
      <w:r>
        <w:t xml:space="preserve"> Gomorrha worden? klaget nicht Jeremias / </w:t>
      </w:r>
      <w:proofErr w:type="spellStart"/>
      <w:r>
        <w:t>unnd</w:t>
      </w:r>
      <w:proofErr w:type="spellEnd"/>
      <w:r>
        <w:t xml:space="preserve"> spricht / Sie </w:t>
      </w:r>
      <w:proofErr w:type="spellStart"/>
      <w:r>
        <w:t>verleügnen</w:t>
      </w:r>
      <w:proofErr w:type="spellEnd"/>
      <w:r>
        <w:t xml:space="preserve"> den Herrn / und sprechen / Das ist der nicht / so übel </w:t>
      </w:r>
      <w:proofErr w:type="spellStart"/>
      <w:r>
        <w:t>würdt</w:t>
      </w:r>
      <w:proofErr w:type="spellEnd"/>
      <w:r>
        <w:t xml:space="preserve"> es nicht gehen / es gehe </w:t>
      </w:r>
      <w:proofErr w:type="spellStart"/>
      <w:r>
        <w:t>inen</w:t>
      </w:r>
      <w:proofErr w:type="spellEnd"/>
      <w:r>
        <w:t xml:space="preserve"> </w:t>
      </w:r>
      <w:proofErr w:type="spellStart"/>
      <w:r>
        <w:t>selbs</w:t>
      </w:r>
      <w:proofErr w:type="spellEnd"/>
      <w:r>
        <w:t xml:space="preserve"> also / die Propheten sind </w:t>
      </w:r>
      <w:proofErr w:type="spellStart"/>
      <w:r>
        <w:t>wescher</w:t>
      </w:r>
      <w:proofErr w:type="spellEnd"/>
      <w:r>
        <w:t xml:space="preserve"> / </w:t>
      </w:r>
      <w:proofErr w:type="spellStart"/>
      <w:r>
        <w:t>unnd</w:t>
      </w:r>
      <w:proofErr w:type="spellEnd"/>
      <w:r>
        <w:t xml:space="preserve"> haben Gottes </w:t>
      </w:r>
      <w:proofErr w:type="spellStart"/>
      <w:r>
        <w:t>wortt</w:t>
      </w:r>
      <w:proofErr w:type="spellEnd"/>
      <w:r>
        <w:t xml:space="preserve"> nicht. Was ists dann für ein groß Meerwunder / das unsere </w:t>
      </w:r>
      <w:proofErr w:type="spellStart"/>
      <w:r>
        <w:t>brüderlin</w:t>
      </w:r>
      <w:proofErr w:type="spellEnd"/>
      <w:r>
        <w:t xml:space="preserve"> auch sprechen / das sind die rechte </w:t>
      </w:r>
      <w:proofErr w:type="spellStart"/>
      <w:r>
        <w:t>prediger</w:t>
      </w:r>
      <w:proofErr w:type="spellEnd"/>
      <w:r>
        <w:t xml:space="preserve"> nicht? Ja so Jeremias spricht / ich habe euch nun </w:t>
      </w:r>
      <w:proofErr w:type="spellStart"/>
      <w:r>
        <w:t>wol</w:t>
      </w:r>
      <w:proofErr w:type="spellEnd"/>
      <w:r>
        <w:t xml:space="preserve"> drei </w:t>
      </w:r>
      <w:proofErr w:type="spellStart"/>
      <w:r>
        <w:t>unnd</w:t>
      </w:r>
      <w:proofErr w:type="spellEnd"/>
      <w:r>
        <w:t xml:space="preserve"> </w:t>
      </w:r>
      <w:proofErr w:type="spellStart"/>
      <w:r>
        <w:t>zwenzig</w:t>
      </w:r>
      <w:proofErr w:type="spellEnd"/>
      <w:r>
        <w:t xml:space="preserve"> </w:t>
      </w:r>
      <w:proofErr w:type="spellStart"/>
      <w:r>
        <w:t>jare</w:t>
      </w:r>
      <w:proofErr w:type="spellEnd"/>
      <w:r>
        <w:t xml:space="preserve"> </w:t>
      </w:r>
      <w:proofErr w:type="spellStart"/>
      <w:r>
        <w:t>geprediget</w:t>
      </w:r>
      <w:proofErr w:type="spellEnd"/>
      <w:r>
        <w:t xml:space="preserve"> mit </w:t>
      </w:r>
      <w:proofErr w:type="spellStart"/>
      <w:r>
        <w:t>fleyß</w:t>
      </w:r>
      <w:proofErr w:type="spellEnd"/>
      <w:r>
        <w:t xml:space="preserve"> / aber </w:t>
      </w:r>
      <w:proofErr w:type="spellStart"/>
      <w:r>
        <w:t>jr</w:t>
      </w:r>
      <w:proofErr w:type="spellEnd"/>
      <w:r>
        <w:t xml:space="preserve"> habt nicht </w:t>
      </w:r>
      <w:proofErr w:type="spellStart"/>
      <w:r>
        <w:t>hoeren</w:t>
      </w:r>
      <w:proofErr w:type="spellEnd"/>
      <w:r>
        <w:t xml:space="preserve"> wollen / so hat der Herr zu </w:t>
      </w:r>
      <w:proofErr w:type="spellStart"/>
      <w:r>
        <w:t>eüch</w:t>
      </w:r>
      <w:proofErr w:type="spellEnd"/>
      <w:r>
        <w:t xml:space="preserve"> gesandt / alle seine Propheten </w:t>
      </w:r>
      <w:proofErr w:type="spellStart"/>
      <w:r>
        <w:t>fleyssiglich</w:t>
      </w:r>
      <w:proofErr w:type="spellEnd"/>
      <w:r>
        <w:t xml:space="preserve"> / aber </w:t>
      </w:r>
      <w:proofErr w:type="spellStart"/>
      <w:r>
        <w:t>ir</w:t>
      </w:r>
      <w:proofErr w:type="spellEnd"/>
      <w:r>
        <w:t xml:space="preserve"> habt nicht </w:t>
      </w:r>
      <w:proofErr w:type="spellStart"/>
      <w:r>
        <w:t>hoeren</w:t>
      </w:r>
      <w:proofErr w:type="spellEnd"/>
      <w:r>
        <w:t xml:space="preserve"> wollen / ists dann wunder (Herr Gott) je </w:t>
      </w:r>
      <w:proofErr w:type="spellStart"/>
      <w:r>
        <w:t>lenger</w:t>
      </w:r>
      <w:proofErr w:type="spellEnd"/>
      <w:r>
        <w:t xml:space="preserve"> wir predigen / je </w:t>
      </w:r>
      <w:proofErr w:type="spellStart"/>
      <w:r>
        <w:t>erger</w:t>
      </w:r>
      <w:proofErr w:type="spellEnd"/>
      <w:r>
        <w:t xml:space="preserve"> die werden / davon du sagest / </w:t>
      </w:r>
      <w:proofErr w:type="spellStart"/>
      <w:r>
        <w:t>excaeca</w:t>
      </w:r>
      <w:proofErr w:type="spellEnd"/>
      <w:r>
        <w:t xml:space="preserve"> </w:t>
      </w:r>
      <w:proofErr w:type="spellStart"/>
      <w:r>
        <w:t>corhuius</w:t>
      </w:r>
      <w:proofErr w:type="spellEnd"/>
      <w:r>
        <w:t xml:space="preserve"> </w:t>
      </w:r>
      <w:proofErr w:type="spellStart"/>
      <w:r>
        <w:t>populis</w:t>
      </w:r>
      <w:proofErr w:type="spellEnd"/>
      <w:r>
        <w:t xml:space="preserve">? Samuel erzeiget seinem </w:t>
      </w:r>
      <w:proofErr w:type="spellStart"/>
      <w:r>
        <w:t>volck</w:t>
      </w:r>
      <w:proofErr w:type="spellEnd"/>
      <w:r>
        <w:t xml:space="preserve"> </w:t>
      </w:r>
      <w:proofErr w:type="spellStart"/>
      <w:r>
        <w:t>grosse</w:t>
      </w:r>
      <w:proofErr w:type="spellEnd"/>
      <w:r>
        <w:t xml:space="preserve"> </w:t>
      </w:r>
      <w:proofErr w:type="spellStart"/>
      <w:r>
        <w:t>wolthatten</w:t>
      </w:r>
      <w:proofErr w:type="spellEnd"/>
      <w:r>
        <w:t xml:space="preserve"> / wie sie im aber </w:t>
      </w:r>
      <w:proofErr w:type="spellStart"/>
      <w:r>
        <w:t>dancken</w:t>
      </w:r>
      <w:proofErr w:type="spellEnd"/>
      <w:r>
        <w:t xml:space="preserve"> / zeiget Gott an / mit </w:t>
      </w:r>
      <w:proofErr w:type="spellStart"/>
      <w:r>
        <w:t>disen</w:t>
      </w:r>
      <w:proofErr w:type="spellEnd"/>
      <w:r>
        <w:t xml:space="preserve"> </w:t>
      </w:r>
      <w:proofErr w:type="spellStart"/>
      <w:r>
        <w:t>wortten</w:t>
      </w:r>
      <w:proofErr w:type="spellEnd"/>
      <w:r>
        <w:t xml:space="preserve"> / sie haben nicht dich / sondern mich </w:t>
      </w:r>
      <w:proofErr w:type="spellStart"/>
      <w:r>
        <w:t>verworffen</w:t>
      </w:r>
      <w:proofErr w:type="spellEnd"/>
      <w:r>
        <w:t xml:space="preserve">. </w:t>
      </w:r>
    </w:p>
    <w:p w14:paraId="0421C9B2" w14:textId="77777777" w:rsidR="00833A43" w:rsidRDefault="00833A43" w:rsidP="00833A43">
      <w:pPr>
        <w:pStyle w:val="StandardWeb"/>
      </w:pPr>
      <w:r>
        <w:t xml:space="preserve">Jesaias </w:t>
      </w:r>
      <w:proofErr w:type="spellStart"/>
      <w:r>
        <w:t>fieng</w:t>
      </w:r>
      <w:proofErr w:type="spellEnd"/>
      <w:r>
        <w:t xml:space="preserve"> an in dem alter (wie auch Ezechiel) </w:t>
      </w:r>
      <w:proofErr w:type="spellStart"/>
      <w:r>
        <w:t>zuweyssagen</w:t>
      </w:r>
      <w:proofErr w:type="spellEnd"/>
      <w:r>
        <w:t xml:space="preserve"> darinnen Christus / </w:t>
      </w:r>
      <w:proofErr w:type="spellStart"/>
      <w:r>
        <w:t>unnd</w:t>
      </w:r>
      <w:proofErr w:type="spellEnd"/>
      <w:r>
        <w:t xml:space="preserve"> </w:t>
      </w:r>
      <w:proofErr w:type="spellStart"/>
      <w:r>
        <w:t>weyssaget</w:t>
      </w:r>
      <w:proofErr w:type="spellEnd"/>
      <w:r>
        <w:t xml:space="preserve"> </w:t>
      </w:r>
      <w:proofErr w:type="spellStart"/>
      <w:r>
        <w:t>bey</w:t>
      </w:r>
      <w:proofErr w:type="spellEnd"/>
      <w:r>
        <w:t xml:space="preserve"> hundert </w:t>
      </w:r>
      <w:proofErr w:type="spellStart"/>
      <w:r>
        <w:t>jaren</w:t>
      </w:r>
      <w:proofErr w:type="spellEnd"/>
      <w:r>
        <w:t xml:space="preserve"> / </w:t>
      </w:r>
      <w:proofErr w:type="spellStart"/>
      <w:r>
        <w:t>erloeset</w:t>
      </w:r>
      <w:proofErr w:type="spellEnd"/>
      <w:r>
        <w:t xml:space="preserve"> das </w:t>
      </w:r>
      <w:proofErr w:type="spellStart"/>
      <w:r>
        <w:t>vatter</w:t>
      </w:r>
      <w:proofErr w:type="spellEnd"/>
      <w:r>
        <w:t xml:space="preserve"> </w:t>
      </w:r>
      <w:proofErr w:type="spellStart"/>
      <w:r>
        <w:t>land</w:t>
      </w:r>
      <w:proofErr w:type="spellEnd"/>
      <w:r>
        <w:t xml:space="preserve"> / vom </w:t>
      </w:r>
      <w:proofErr w:type="spellStart"/>
      <w:r>
        <w:t>Senharib</w:t>
      </w:r>
      <w:proofErr w:type="spellEnd"/>
      <w:r>
        <w:t xml:space="preserve"> / </w:t>
      </w:r>
      <w:proofErr w:type="spellStart"/>
      <w:r>
        <w:t>thette</w:t>
      </w:r>
      <w:proofErr w:type="spellEnd"/>
      <w:r>
        <w:t xml:space="preserve"> </w:t>
      </w:r>
      <w:proofErr w:type="spellStart"/>
      <w:r>
        <w:t>grosse</w:t>
      </w:r>
      <w:proofErr w:type="spellEnd"/>
      <w:r>
        <w:t xml:space="preserve"> wunder / </w:t>
      </w:r>
      <w:proofErr w:type="spellStart"/>
      <w:r>
        <w:t>unnd</w:t>
      </w:r>
      <w:proofErr w:type="spellEnd"/>
      <w:r>
        <w:t xml:space="preserve"> </w:t>
      </w:r>
      <w:proofErr w:type="spellStart"/>
      <w:r>
        <w:t>weyssaget</w:t>
      </w:r>
      <w:proofErr w:type="spellEnd"/>
      <w:r>
        <w:t xml:space="preserve"> mit den Propheten Hosea / </w:t>
      </w:r>
      <w:proofErr w:type="spellStart"/>
      <w:r>
        <w:t>unnd</w:t>
      </w:r>
      <w:proofErr w:type="spellEnd"/>
      <w:r>
        <w:t xml:space="preserve"> Micha / so herrlich von Christo / als die Evangelisten schreiben / </w:t>
      </w:r>
      <w:proofErr w:type="spellStart"/>
      <w:r>
        <w:t>dannoch</w:t>
      </w:r>
      <w:proofErr w:type="spellEnd"/>
      <w:r>
        <w:t xml:space="preserve"> wurde er </w:t>
      </w:r>
      <w:proofErr w:type="spellStart"/>
      <w:r>
        <w:t>umb</w:t>
      </w:r>
      <w:proofErr w:type="spellEnd"/>
      <w:r>
        <w:t xml:space="preserve"> seiner predig / </w:t>
      </w:r>
      <w:proofErr w:type="spellStart"/>
      <w:r>
        <w:t>unnd</w:t>
      </w:r>
      <w:proofErr w:type="spellEnd"/>
      <w:r>
        <w:t xml:space="preserve"> </w:t>
      </w:r>
      <w:proofErr w:type="spellStart"/>
      <w:r>
        <w:t>wolthatten</w:t>
      </w:r>
      <w:proofErr w:type="spellEnd"/>
      <w:r>
        <w:t xml:space="preserve"> willen / von Manasse dem </w:t>
      </w:r>
      <w:proofErr w:type="spellStart"/>
      <w:r>
        <w:t>buesser</w:t>
      </w:r>
      <w:proofErr w:type="spellEnd"/>
      <w:r>
        <w:t xml:space="preserve"> </w:t>
      </w:r>
      <w:proofErr w:type="spellStart"/>
      <w:r>
        <w:t>entzwey</w:t>
      </w:r>
      <w:proofErr w:type="spellEnd"/>
      <w:r>
        <w:t xml:space="preserve"> </w:t>
      </w:r>
      <w:proofErr w:type="spellStart"/>
      <w:r>
        <w:t>gesaeget</w:t>
      </w:r>
      <w:proofErr w:type="spellEnd"/>
      <w:r>
        <w:t xml:space="preserve">. Jeremias ist von </w:t>
      </w:r>
      <w:proofErr w:type="spellStart"/>
      <w:r>
        <w:t>Zidekia</w:t>
      </w:r>
      <w:proofErr w:type="spellEnd"/>
      <w:r>
        <w:t xml:space="preserve"> in </w:t>
      </w:r>
      <w:proofErr w:type="spellStart"/>
      <w:r>
        <w:t>thurn</w:t>
      </w:r>
      <w:proofErr w:type="spellEnd"/>
      <w:r>
        <w:t xml:space="preserve"> / </w:t>
      </w:r>
      <w:proofErr w:type="spellStart"/>
      <w:r>
        <w:t>unnd</w:t>
      </w:r>
      <w:proofErr w:type="spellEnd"/>
      <w:r>
        <w:t xml:space="preserve"> von Juden in </w:t>
      </w:r>
      <w:proofErr w:type="spellStart"/>
      <w:r>
        <w:t>Aegypten</w:t>
      </w:r>
      <w:proofErr w:type="spellEnd"/>
      <w:r>
        <w:t xml:space="preserve"> / mit seinen </w:t>
      </w:r>
      <w:proofErr w:type="spellStart"/>
      <w:r>
        <w:t>zutod</w:t>
      </w:r>
      <w:proofErr w:type="spellEnd"/>
      <w:r>
        <w:t xml:space="preserve"> / </w:t>
      </w:r>
      <w:proofErr w:type="spellStart"/>
      <w:r>
        <w:t>geworffen</w:t>
      </w:r>
      <w:proofErr w:type="spellEnd"/>
      <w:r>
        <w:t xml:space="preserve">. Den Propheten Amos / hat der </w:t>
      </w:r>
      <w:proofErr w:type="spellStart"/>
      <w:r>
        <w:t>priester</w:t>
      </w:r>
      <w:proofErr w:type="spellEnd"/>
      <w:r>
        <w:t xml:space="preserve"> </w:t>
      </w:r>
      <w:proofErr w:type="spellStart"/>
      <w:r>
        <w:t>Amazia</w:t>
      </w:r>
      <w:proofErr w:type="spellEnd"/>
      <w:r>
        <w:t xml:space="preserve"> / mit einer standen </w:t>
      </w:r>
      <w:proofErr w:type="spellStart"/>
      <w:r>
        <w:t>zutod</w:t>
      </w:r>
      <w:proofErr w:type="spellEnd"/>
      <w:r>
        <w:t xml:space="preserve"> geschlagen / weil er in straffet. Zacharias ward im Tempel </w:t>
      </w:r>
      <w:proofErr w:type="spellStart"/>
      <w:r>
        <w:t>ermoerdet</w:t>
      </w:r>
      <w:proofErr w:type="spellEnd"/>
      <w:r>
        <w:t xml:space="preserve">. Daniel ward in die </w:t>
      </w:r>
      <w:proofErr w:type="spellStart"/>
      <w:r>
        <w:t>Lewengruben</w:t>
      </w:r>
      <w:proofErr w:type="spellEnd"/>
      <w:r>
        <w:t xml:space="preserve"> / </w:t>
      </w:r>
      <w:proofErr w:type="spellStart"/>
      <w:r>
        <w:t>unn</w:t>
      </w:r>
      <w:proofErr w:type="spellEnd"/>
      <w:r>
        <w:t xml:space="preserve"> seine gesellen ins </w:t>
      </w:r>
      <w:proofErr w:type="spellStart"/>
      <w:r>
        <w:t>feüwr</w:t>
      </w:r>
      <w:proofErr w:type="spellEnd"/>
      <w:r>
        <w:t xml:space="preserve"> / </w:t>
      </w:r>
      <w:proofErr w:type="spellStart"/>
      <w:r>
        <w:t>geworffn</w:t>
      </w:r>
      <w:proofErr w:type="spellEnd"/>
      <w:r>
        <w:t xml:space="preserve">. Stephan spricht / welchen Propheten haben </w:t>
      </w:r>
      <w:proofErr w:type="spellStart"/>
      <w:r>
        <w:t>eüwre</w:t>
      </w:r>
      <w:proofErr w:type="spellEnd"/>
      <w:r>
        <w:t xml:space="preserve"> </w:t>
      </w:r>
      <w:proofErr w:type="spellStart"/>
      <w:r>
        <w:t>vetter</w:t>
      </w:r>
      <w:proofErr w:type="spellEnd"/>
      <w:r>
        <w:t xml:space="preserve"> nicht </w:t>
      </w:r>
      <w:proofErr w:type="spellStart"/>
      <w:r>
        <w:t>ermoerdet</w:t>
      </w:r>
      <w:proofErr w:type="spellEnd"/>
      <w:r>
        <w:t xml:space="preserve">: </w:t>
      </w:r>
      <w:proofErr w:type="spellStart"/>
      <w:r>
        <w:t>Solten</w:t>
      </w:r>
      <w:proofErr w:type="spellEnd"/>
      <w:r>
        <w:t xml:space="preserve"> dann nicht auch in </w:t>
      </w:r>
      <w:proofErr w:type="spellStart"/>
      <w:r>
        <w:t>disem</w:t>
      </w:r>
      <w:proofErr w:type="spellEnd"/>
      <w:r>
        <w:t xml:space="preserve"> hellen schein des Evangelii / die lieben </w:t>
      </w:r>
      <w:proofErr w:type="spellStart"/>
      <w:r>
        <w:t>prediger</w:t>
      </w:r>
      <w:proofErr w:type="spellEnd"/>
      <w:r>
        <w:t xml:space="preserve"> </w:t>
      </w:r>
      <w:proofErr w:type="spellStart"/>
      <w:r>
        <w:t>darumb</w:t>
      </w:r>
      <w:proofErr w:type="spellEnd"/>
      <w:r>
        <w:t xml:space="preserve"> verklaget / und verfolget werden / das sie </w:t>
      </w:r>
      <w:proofErr w:type="spellStart"/>
      <w:r>
        <w:t>teglich</w:t>
      </w:r>
      <w:proofErr w:type="spellEnd"/>
      <w:r>
        <w:t xml:space="preserve"> straffen / und klagen / wie Habacuc / im ersten Capitel? Jeremias am ein </w:t>
      </w:r>
      <w:proofErr w:type="spellStart"/>
      <w:r>
        <w:t>unn</w:t>
      </w:r>
      <w:proofErr w:type="spellEnd"/>
      <w:r>
        <w:t xml:space="preserve"> fünftzigsten spricht / alle </w:t>
      </w:r>
      <w:proofErr w:type="spellStart"/>
      <w:r>
        <w:t>menschen</w:t>
      </w:r>
      <w:proofErr w:type="spellEnd"/>
      <w:r>
        <w:t xml:space="preserve"> sind narren / mit </w:t>
      </w:r>
      <w:proofErr w:type="spellStart"/>
      <w:r>
        <w:t>irer</w:t>
      </w:r>
      <w:proofErr w:type="spellEnd"/>
      <w:r>
        <w:t xml:space="preserve"> </w:t>
      </w:r>
      <w:proofErr w:type="spellStart"/>
      <w:r>
        <w:t>kunst</w:t>
      </w:r>
      <w:proofErr w:type="spellEnd"/>
      <w:r>
        <w:t xml:space="preserve">? wie Hoseas am </w:t>
      </w:r>
      <w:proofErr w:type="spellStart"/>
      <w:r>
        <w:t>vierden</w:t>
      </w:r>
      <w:proofErr w:type="spellEnd"/>
      <w:r>
        <w:t xml:space="preserve"> / Es ist kein </w:t>
      </w:r>
      <w:proofErr w:type="spellStart"/>
      <w:r>
        <w:t>treüw</w:t>
      </w:r>
      <w:proofErr w:type="spellEnd"/>
      <w:r>
        <w:t xml:space="preserve"> / kein liebe / kein Gottes </w:t>
      </w:r>
      <w:proofErr w:type="spellStart"/>
      <w:r>
        <w:t>wortt</w:t>
      </w:r>
      <w:proofErr w:type="spellEnd"/>
      <w:r>
        <w:t xml:space="preserve"> im lande / Gottes </w:t>
      </w:r>
      <w:proofErr w:type="spellStart"/>
      <w:r>
        <w:t>lestern</w:t>
      </w:r>
      <w:proofErr w:type="spellEnd"/>
      <w:r>
        <w:t xml:space="preserve"> / </w:t>
      </w:r>
      <w:proofErr w:type="spellStart"/>
      <w:r>
        <w:t>stelen</w:t>
      </w:r>
      <w:proofErr w:type="spellEnd"/>
      <w:r>
        <w:t xml:space="preserve"> / liegen / </w:t>
      </w:r>
      <w:proofErr w:type="spellStart"/>
      <w:r>
        <w:t>moerden</w:t>
      </w:r>
      <w:proofErr w:type="spellEnd"/>
      <w:r>
        <w:t xml:space="preserve"> / ehebrechen / hat überhand genommen / ein </w:t>
      </w:r>
      <w:proofErr w:type="spellStart"/>
      <w:r>
        <w:t>blut</w:t>
      </w:r>
      <w:proofErr w:type="spellEnd"/>
      <w:r>
        <w:t xml:space="preserve"> schuld / </w:t>
      </w:r>
      <w:proofErr w:type="spellStart"/>
      <w:r>
        <w:t>kumpt</w:t>
      </w:r>
      <w:proofErr w:type="spellEnd"/>
      <w:r>
        <w:t xml:space="preserve"> über die andern / das das </w:t>
      </w:r>
      <w:proofErr w:type="spellStart"/>
      <w:r>
        <w:t>land</w:t>
      </w:r>
      <w:proofErr w:type="spellEnd"/>
      <w:r>
        <w:t xml:space="preserve"> </w:t>
      </w:r>
      <w:proofErr w:type="spellStart"/>
      <w:r>
        <w:t>jämerlich</w:t>
      </w:r>
      <w:proofErr w:type="spellEnd"/>
      <w:r>
        <w:t xml:space="preserve"> stehen / </w:t>
      </w:r>
      <w:proofErr w:type="spellStart"/>
      <w:r>
        <w:t>unnd</w:t>
      </w:r>
      <w:proofErr w:type="spellEnd"/>
      <w:r>
        <w:t xml:space="preserve"> allen </w:t>
      </w:r>
      <w:proofErr w:type="spellStart"/>
      <w:r>
        <w:t>einwonern</w:t>
      </w:r>
      <w:proofErr w:type="spellEnd"/>
      <w:r>
        <w:t xml:space="preserve"> / übel gehen </w:t>
      </w:r>
      <w:proofErr w:type="spellStart"/>
      <w:r>
        <w:t>würdt</w:t>
      </w:r>
      <w:proofErr w:type="spellEnd"/>
      <w:r>
        <w:t xml:space="preserve">? Wie Jeremias am andern / die </w:t>
      </w:r>
      <w:proofErr w:type="spellStart"/>
      <w:r>
        <w:t>priester</w:t>
      </w:r>
      <w:proofErr w:type="spellEnd"/>
      <w:r>
        <w:t xml:space="preserve"> </w:t>
      </w:r>
      <w:proofErr w:type="spellStart"/>
      <w:r>
        <w:t>gedencken</w:t>
      </w:r>
      <w:proofErr w:type="spellEnd"/>
      <w:r>
        <w:t xml:space="preserve"> nicht / wo ist der Herr / die </w:t>
      </w:r>
      <w:proofErr w:type="spellStart"/>
      <w:r>
        <w:t>gelerten</w:t>
      </w:r>
      <w:proofErr w:type="spellEnd"/>
      <w:r>
        <w:t xml:space="preserve"> achten mein nicht / die hirten </w:t>
      </w:r>
      <w:proofErr w:type="spellStart"/>
      <w:r>
        <w:t>fueren</w:t>
      </w:r>
      <w:proofErr w:type="spellEnd"/>
      <w:r>
        <w:t xml:space="preserve"> die </w:t>
      </w:r>
      <w:proofErr w:type="spellStart"/>
      <w:r>
        <w:t>leütte</w:t>
      </w:r>
      <w:proofErr w:type="spellEnd"/>
      <w:r>
        <w:t xml:space="preserve"> von mir / die Propheten </w:t>
      </w:r>
      <w:proofErr w:type="spellStart"/>
      <w:r>
        <w:t>weyssagen</w:t>
      </w:r>
      <w:proofErr w:type="spellEnd"/>
      <w:r>
        <w:t xml:space="preserve"> / von unnützen </w:t>
      </w:r>
      <w:proofErr w:type="spellStart"/>
      <w:r>
        <w:t>goetzen</w:t>
      </w:r>
      <w:proofErr w:type="spellEnd"/>
      <w:r>
        <w:t xml:space="preserve">? Oder </w:t>
      </w:r>
      <w:proofErr w:type="spellStart"/>
      <w:r>
        <w:t>solt</w:t>
      </w:r>
      <w:proofErr w:type="spellEnd"/>
      <w:r>
        <w:t xml:space="preserve"> man denen nicht glauben / die sie </w:t>
      </w:r>
      <w:proofErr w:type="spellStart"/>
      <w:r>
        <w:t>auß</w:t>
      </w:r>
      <w:proofErr w:type="spellEnd"/>
      <w:r>
        <w:t xml:space="preserve"> </w:t>
      </w:r>
      <w:proofErr w:type="spellStart"/>
      <w:r>
        <w:t>neid</w:t>
      </w:r>
      <w:proofErr w:type="spellEnd"/>
      <w:r>
        <w:t xml:space="preserve"> verklagen / </w:t>
      </w:r>
      <w:proofErr w:type="spellStart"/>
      <w:r>
        <w:t>unnd</w:t>
      </w:r>
      <w:proofErr w:type="spellEnd"/>
      <w:r>
        <w:t xml:space="preserve"> gerne mit </w:t>
      </w:r>
      <w:proofErr w:type="spellStart"/>
      <w:r>
        <w:t>iren</w:t>
      </w:r>
      <w:proofErr w:type="spellEnd"/>
      <w:r>
        <w:t xml:space="preserve"> </w:t>
      </w:r>
      <w:proofErr w:type="spellStart"/>
      <w:r>
        <w:t>luegen</w:t>
      </w:r>
      <w:proofErr w:type="spellEnd"/>
      <w:r>
        <w:t xml:space="preserve"> / </w:t>
      </w:r>
      <w:proofErr w:type="spellStart"/>
      <w:r>
        <w:t>auff</w:t>
      </w:r>
      <w:proofErr w:type="spellEnd"/>
      <w:r>
        <w:t xml:space="preserve"> die </w:t>
      </w:r>
      <w:proofErr w:type="spellStart"/>
      <w:r>
        <w:t>fleischbanck</w:t>
      </w:r>
      <w:proofErr w:type="spellEnd"/>
      <w:r>
        <w:t xml:space="preserve"> </w:t>
      </w:r>
      <w:proofErr w:type="spellStart"/>
      <w:r>
        <w:t>opffern</w:t>
      </w:r>
      <w:proofErr w:type="spellEnd"/>
      <w:r>
        <w:t xml:space="preserve"> </w:t>
      </w:r>
      <w:proofErr w:type="spellStart"/>
      <w:r>
        <w:t>wolten</w:t>
      </w:r>
      <w:proofErr w:type="spellEnd"/>
      <w:r>
        <w:t xml:space="preserve">? </w:t>
      </w:r>
      <w:proofErr w:type="spellStart"/>
      <w:r>
        <w:t>Ir</w:t>
      </w:r>
      <w:proofErr w:type="spellEnd"/>
      <w:r>
        <w:t xml:space="preserve"> </w:t>
      </w:r>
      <w:proofErr w:type="spellStart"/>
      <w:r>
        <w:t>prediger</w:t>
      </w:r>
      <w:proofErr w:type="spellEnd"/>
      <w:r>
        <w:t xml:space="preserve"> </w:t>
      </w:r>
      <w:proofErr w:type="spellStart"/>
      <w:r>
        <w:t>verkleger</w:t>
      </w:r>
      <w:proofErr w:type="spellEnd"/>
      <w:r>
        <w:t xml:space="preserve"> / </w:t>
      </w:r>
      <w:proofErr w:type="spellStart"/>
      <w:r>
        <w:t>unn</w:t>
      </w:r>
      <w:proofErr w:type="spellEnd"/>
      <w:r>
        <w:t xml:space="preserve"> </w:t>
      </w:r>
      <w:proofErr w:type="spellStart"/>
      <w:r>
        <w:t>moerder</w:t>
      </w:r>
      <w:proofErr w:type="spellEnd"/>
      <w:r>
        <w:t xml:space="preserve"> / erfüllet die maß </w:t>
      </w:r>
      <w:proofErr w:type="spellStart"/>
      <w:r>
        <w:t>eüwer</w:t>
      </w:r>
      <w:proofErr w:type="spellEnd"/>
      <w:r>
        <w:t xml:space="preserve"> </w:t>
      </w:r>
      <w:proofErr w:type="spellStart"/>
      <w:r>
        <w:t>vaetter</w:t>
      </w:r>
      <w:proofErr w:type="spellEnd"/>
      <w:r>
        <w:t xml:space="preserve"> / </w:t>
      </w:r>
      <w:proofErr w:type="spellStart"/>
      <w:r>
        <w:t>auff</w:t>
      </w:r>
      <w:proofErr w:type="spellEnd"/>
      <w:r>
        <w:t xml:space="preserve"> das über </w:t>
      </w:r>
      <w:proofErr w:type="spellStart"/>
      <w:r>
        <w:t>eüch</w:t>
      </w:r>
      <w:proofErr w:type="spellEnd"/>
      <w:r>
        <w:t xml:space="preserve"> komme / alles unschuldig </w:t>
      </w:r>
      <w:proofErr w:type="spellStart"/>
      <w:r>
        <w:t>blut</w:t>
      </w:r>
      <w:proofErr w:type="spellEnd"/>
      <w:r>
        <w:t xml:space="preserve"> / das vergossen ist / von Habels </w:t>
      </w:r>
      <w:proofErr w:type="spellStart"/>
      <w:r>
        <w:t>blut</w:t>
      </w:r>
      <w:proofErr w:type="spellEnd"/>
      <w:r>
        <w:t xml:space="preserve"> an / </w:t>
      </w:r>
      <w:proofErr w:type="spellStart"/>
      <w:r>
        <w:t>biß</w:t>
      </w:r>
      <w:proofErr w:type="spellEnd"/>
      <w:r>
        <w:t xml:space="preserve"> </w:t>
      </w:r>
      <w:proofErr w:type="spellStart"/>
      <w:r>
        <w:t>auff</w:t>
      </w:r>
      <w:proofErr w:type="spellEnd"/>
      <w:r>
        <w:t xml:space="preserve"> das unschuldig </w:t>
      </w:r>
      <w:proofErr w:type="spellStart"/>
      <w:r>
        <w:t>blut</w:t>
      </w:r>
      <w:proofErr w:type="spellEnd"/>
      <w:r>
        <w:t xml:space="preserve"> / das zu unsern </w:t>
      </w:r>
      <w:proofErr w:type="spellStart"/>
      <w:r>
        <w:t>zeytten</w:t>
      </w:r>
      <w:proofErr w:type="spellEnd"/>
      <w:r>
        <w:t xml:space="preserve"> / von allen </w:t>
      </w:r>
      <w:proofErr w:type="spellStart"/>
      <w:r>
        <w:t>widerchristen</w:t>
      </w:r>
      <w:proofErr w:type="spellEnd"/>
      <w:r>
        <w:t xml:space="preserve"> / </w:t>
      </w:r>
      <w:proofErr w:type="spellStart"/>
      <w:r>
        <w:t>Türcken</w:t>
      </w:r>
      <w:proofErr w:type="spellEnd"/>
      <w:r>
        <w:t xml:space="preserve"> / Papisten vergossen </w:t>
      </w:r>
      <w:proofErr w:type="spellStart"/>
      <w:r>
        <w:t>würdt</w:t>
      </w:r>
      <w:proofErr w:type="spellEnd"/>
      <w:r>
        <w:t xml:space="preserve">. Doch </w:t>
      </w:r>
      <w:proofErr w:type="spellStart"/>
      <w:r>
        <w:t>woelle</w:t>
      </w:r>
      <w:proofErr w:type="spellEnd"/>
      <w:r>
        <w:t xml:space="preserve"> </w:t>
      </w:r>
      <w:proofErr w:type="spellStart"/>
      <w:r>
        <w:t>eüch</w:t>
      </w:r>
      <w:proofErr w:type="spellEnd"/>
      <w:r>
        <w:t xml:space="preserve"> Gott durch Christum / </w:t>
      </w:r>
      <w:proofErr w:type="spellStart"/>
      <w:r>
        <w:t>gnad</w:t>
      </w:r>
      <w:proofErr w:type="spellEnd"/>
      <w:r>
        <w:t xml:space="preserve"> erzeigen / </w:t>
      </w:r>
      <w:proofErr w:type="spellStart"/>
      <w:r>
        <w:t>unnd</w:t>
      </w:r>
      <w:proofErr w:type="spellEnd"/>
      <w:r>
        <w:t xml:space="preserve"> verleihen / damit </w:t>
      </w:r>
      <w:proofErr w:type="spellStart"/>
      <w:r>
        <w:t>ir</w:t>
      </w:r>
      <w:proofErr w:type="spellEnd"/>
      <w:r>
        <w:t xml:space="preserve"> </w:t>
      </w:r>
      <w:proofErr w:type="spellStart"/>
      <w:r>
        <w:t>bussen</w:t>
      </w:r>
      <w:proofErr w:type="spellEnd"/>
      <w:r>
        <w:t xml:space="preserve"> </w:t>
      </w:r>
      <w:proofErr w:type="spellStart"/>
      <w:r>
        <w:t>moecht</w:t>
      </w:r>
      <w:proofErr w:type="spellEnd"/>
      <w:r>
        <w:t xml:space="preserve"> / </w:t>
      </w:r>
      <w:proofErr w:type="spellStart"/>
      <w:r>
        <w:t>unnd</w:t>
      </w:r>
      <w:proofErr w:type="spellEnd"/>
      <w:r>
        <w:t xml:space="preserve"> nicht allein </w:t>
      </w:r>
      <w:proofErr w:type="spellStart"/>
      <w:r>
        <w:t>zeytlicher</w:t>
      </w:r>
      <w:proofErr w:type="spellEnd"/>
      <w:r>
        <w:t xml:space="preserve"> </w:t>
      </w:r>
      <w:proofErr w:type="spellStart"/>
      <w:r>
        <w:t>unnd</w:t>
      </w:r>
      <w:proofErr w:type="spellEnd"/>
      <w:r>
        <w:t xml:space="preserve"> ewiger plagen </w:t>
      </w:r>
      <w:proofErr w:type="spellStart"/>
      <w:r>
        <w:t>entlauffen</w:t>
      </w:r>
      <w:proofErr w:type="spellEnd"/>
      <w:r>
        <w:t xml:space="preserve"> / sondern auch das ewig leben erlangen / durch Christum. Welchen die Propheten / </w:t>
      </w:r>
      <w:proofErr w:type="spellStart"/>
      <w:r>
        <w:t>unnd</w:t>
      </w:r>
      <w:proofErr w:type="spellEnd"/>
      <w:r>
        <w:t xml:space="preserve"> wir / den </w:t>
      </w:r>
      <w:proofErr w:type="spellStart"/>
      <w:r>
        <w:t>buessern</w:t>
      </w:r>
      <w:proofErr w:type="spellEnd"/>
      <w:r>
        <w:t xml:space="preserve"> allein </w:t>
      </w:r>
      <w:proofErr w:type="spellStart"/>
      <w:r>
        <w:t>predigern</w:t>
      </w:r>
      <w:proofErr w:type="spellEnd"/>
      <w:r>
        <w:t xml:space="preserve"> / die also sprechen </w:t>
      </w:r>
      <w:proofErr w:type="spellStart"/>
      <w:r>
        <w:t>koennen</w:t>
      </w:r>
      <w:proofErr w:type="spellEnd"/>
      <w:r>
        <w:t xml:space="preserve"> / wir </w:t>
      </w:r>
      <w:proofErr w:type="spellStart"/>
      <w:r>
        <w:t>irreten</w:t>
      </w:r>
      <w:proofErr w:type="spellEnd"/>
      <w:r>
        <w:t xml:space="preserve"> </w:t>
      </w:r>
      <w:proofErr w:type="spellStart"/>
      <w:r>
        <w:t>allesampt</w:t>
      </w:r>
      <w:proofErr w:type="spellEnd"/>
      <w:r>
        <w:t xml:space="preserve"> / wie die </w:t>
      </w:r>
      <w:proofErr w:type="spellStart"/>
      <w:r>
        <w:t>schafe</w:t>
      </w:r>
      <w:proofErr w:type="spellEnd"/>
      <w:r>
        <w:t xml:space="preserve"> / ein </w:t>
      </w:r>
      <w:proofErr w:type="spellStart"/>
      <w:r>
        <w:t>yeglicher</w:t>
      </w:r>
      <w:proofErr w:type="spellEnd"/>
      <w:r>
        <w:t xml:space="preserve"> </w:t>
      </w:r>
      <w:proofErr w:type="spellStart"/>
      <w:r>
        <w:t>auff</w:t>
      </w:r>
      <w:proofErr w:type="spellEnd"/>
      <w:r>
        <w:t xml:space="preserve"> seine straffen / Gott aber </w:t>
      </w:r>
      <w:proofErr w:type="spellStart"/>
      <w:r>
        <w:t>hatt</w:t>
      </w:r>
      <w:proofErr w:type="spellEnd"/>
      <w:r>
        <w:t xml:space="preserve"> </w:t>
      </w:r>
      <w:proofErr w:type="spellStart"/>
      <w:r>
        <w:t>auff</w:t>
      </w:r>
      <w:proofErr w:type="spellEnd"/>
      <w:r>
        <w:t xml:space="preserve"> in gelegt alle unsere </w:t>
      </w:r>
      <w:proofErr w:type="spellStart"/>
      <w:r>
        <w:t>sünde</w:t>
      </w:r>
      <w:proofErr w:type="spellEnd"/>
      <w:r>
        <w:t xml:space="preserve">. </w:t>
      </w:r>
    </w:p>
    <w:p w14:paraId="1F4358A1" w14:textId="77777777" w:rsidR="00833A43" w:rsidRDefault="00833A43" w:rsidP="00833A43">
      <w:pPr>
        <w:pStyle w:val="StandardWeb"/>
      </w:pPr>
      <w:r>
        <w:t xml:space="preserve">Haben wir nun </w:t>
      </w:r>
      <w:proofErr w:type="spellStart"/>
      <w:r>
        <w:t>gehoert</w:t>
      </w:r>
      <w:proofErr w:type="spellEnd"/>
      <w:r>
        <w:t xml:space="preserve"> / wie Gott unser lieber </w:t>
      </w:r>
      <w:proofErr w:type="spellStart"/>
      <w:r>
        <w:t>vatter</w:t>
      </w:r>
      <w:proofErr w:type="spellEnd"/>
      <w:r>
        <w:t xml:space="preserve"> / </w:t>
      </w:r>
      <w:proofErr w:type="spellStart"/>
      <w:r>
        <w:t>tauset</w:t>
      </w:r>
      <w:proofErr w:type="spellEnd"/>
      <w:r>
        <w:t xml:space="preserve"> </w:t>
      </w:r>
      <w:proofErr w:type="spellStart"/>
      <w:r>
        <w:t>jare</w:t>
      </w:r>
      <w:proofErr w:type="spellEnd"/>
      <w:r>
        <w:t xml:space="preserve"> durch Adam und seine </w:t>
      </w:r>
      <w:proofErr w:type="spellStart"/>
      <w:r>
        <w:t>kinder</w:t>
      </w:r>
      <w:proofErr w:type="spellEnd"/>
      <w:r>
        <w:t xml:space="preserve"> / </w:t>
      </w:r>
      <w:proofErr w:type="spellStart"/>
      <w:r>
        <w:t>tauset</w:t>
      </w:r>
      <w:proofErr w:type="spellEnd"/>
      <w:r>
        <w:t xml:space="preserve"> </w:t>
      </w:r>
      <w:proofErr w:type="spellStart"/>
      <w:r>
        <w:t>jare</w:t>
      </w:r>
      <w:proofErr w:type="spellEnd"/>
      <w:r>
        <w:t xml:space="preserve"> durch Noah / und seine </w:t>
      </w:r>
      <w:proofErr w:type="spellStart"/>
      <w:r>
        <w:t>kinder</w:t>
      </w:r>
      <w:proofErr w:type="spellEnd"/>
      <w:r>
        <w:t xml:space="preserve"> / </w:t>
      </w:r>
      <w:proofErr w:type="spellStart"/>
      <w:r>
        <w:t>tauset</w:t>
      </w:r>
      <w:proofErr w:type="spellEnd"/>
      <w:r>
        <w:t xml:space="preserve"> </w:t>
      </w:r>
      <w:proofErr w:type="spellStart"/>
      <w:r>
        <w:t>jare</w:t>
      </w:r>
      <w:proofErr w:type="spellEnd"/>
      <w:r>
        <w:t xml:space="preserve"> / durch Abraham / </w:t>
      </w:r>
      <w:proofErr w:type="spellStart"/>
      <w:r>
        <w:t>unnd</w:t>
      </w:r>
      <w:proofErr w:type="spellEnd"/>
      <w:r>
        <w:t xml:space="preserve"> seine </w:t>
      </w:r>
      <w:proofErr w:type="spellStart"/>
      <w:r>
        <w:t>kinder</w:t>
      </w:r>
      <w:proofErr w:type="spellEnd"/>
      <w:r>
        <w:t xml:space="preserve"> / </w:t>
      </w:r>
      <w:proofErr w:type="spellStart"/>
      <w:r>
        <w:t>tauset</w:t>
      </w:r>
      <w:proofErr w:type="spellEnd"/>
      <w:r>
        <w:t xml:space="preserve"> </w:t>
      </w:r>
      <w:proofErr w:type="spellStart"/>
      <w:r>
        <w:t>jare</w:t>
      </w:r>
      <w:proofErr w:type="spellEnd"/>
      <w:r>
        <w:t xml:space="preserve"> durch Samuel / David </w:t>
      </w:r>
      <w:proofErr w:type="spellStart"/>
      <w:r>
        <w:t>unnd</w:t>
      </w:r>
      <w:proofErr w:type="spellEnd"/>
      <w:r>
        <w:t xml:space="preserve"> die Propheten. </w:t>
      </w:r>
      <w:proofErr w:type="spellStart"/>
      <w:r>
        <w:t>Gesatz</w:t>
      </w:r>
      <w:proofErr w:type="spellEnd"/>
      <w:r>
        <w:t xml:space="preserve"> </w:t>
      </w:r>
      <w:proofErr w:type="spellStart"/>
      <w:r>
        <w:t>unnd</w:t>
      </w:r>
      <w:proofErr w:type="spellEnd"/>
      <w:r>
        <w:t xml:space="preserve"> Evangelion / so </w:t>
      </w:r>
      <w:proofErr w:type="spellStart"/>
      <w:r>
        <w:t>geprediget</w:t>
      </w:r>
      <w:proofErr w:type="spellEnd"/>
      <w:r>
        <w:t xml:space="preserve"> hat / das er den </w:t>
      </w:r>
      <w:proofErr w:type="spellStart"/>
      <w:r>
        <w:t>buessern</w:t>
      </w:r>
      <w:proofErr w:type="spellEnd"/>
      <w:r>
        <w:t xml:space="preserve"> / </w:t>
      </w:r>
      <w:proofErr w:type="spellStart"/>
      <w:r>
        <w:t>unnd</w:t>
      </w:r>
      <w:proofErr w:type="spellEnd"/>
      <w:r>
        <w:t xml:space="preserve"> </w:t>
      </w:r>
      <w:proofErr w:type="spellStart"/>
      <w:r>
        <w:t>gleübigen</w:t>
      </w:r>
      <w:proofErr w:type="spellEnd"/>
      <w:r>
        <w:t xml:space="preserve"> </w:t>
      </w:r>
      <w:proofErr w:type="spellStart"/>
      <w:r>
        <w:t>dises</w:t>
      </w:r>
      <w:proofErr w:type="spellEnd"/>
      <w:r>
        <w:t xml:space="preserve"> und </w:t>
      </w:r>
      <w:proofErr w:type="spellStart"/>
      <w:r>
        <w:t>jhenes</w:t>
      </w:r>
      <w:proofErr w:type="spellEnd"/>
      <w:r>
        <w:t xml:space="preserve"> </w:t>
      </w:r>
      <w:proofErr w:type="spellStart"/>
      <w:r>
        <w:t>lebens</w:t>
      </w:r>
      <w:proofErr w:type="spellEnd"/>
      <w:r>
        <w:t xml:space="preserve"> / </w:t>
      </w:r>
      <w:proofErr w:type="spellStart"/>
      <w:r>
        <w:t>saeligkeit</w:t>
      </w:r>
      <w:proofErr w:type="spellEnd"/>
      <w:r>
        <w:t xml:space="preserve"> </w:t>
      </w:r>
      <w:proofErr w:type="spellStart"/>
      <w:r>
        <w:t>verheisset</w:t>
      </w:r>
      <w:proofErr w:type="spellEnd"/>
      <w:r>
        <w:t xml:space="preserve"> / durch Christum / den unbußfertigen aber / und </w:t>
      </w:r>
      <w:proofErr w:type="spellStart"/>
      <w:r>
        <w:t>ungleübigen</w:t>
      </w:r>
      <w:proofErr w:type="spellEnd"/>
      <w:r>
        <w:t xml:space="preserve"> / </w:t>
      </w:r>
      <w:proofErr w:type="spellStart"/>
      <w:r>
        <w:t>dises</w:t>
      </w:r>
      <w:proofErr w:type="spellEnd"/>
      <w:r>
        <w:t xml:space="preserve"> </w:t>
      </w:r>
      <w:proofErr w:type="spellStart"/>
      <w:r>
        <w:t>unnd</w:t>
      </w:r>
      <w:proofErr w:type="spellEnd"/>
      <w:r>
        <w:t xml:space="preserve"> </w:t>
      </w:r>
      <w:proofErr w:type="spellStart"/>
      <w:r>
        <w:t>jhenes</w:t>
      </w:r>
      <w:proofErr w:type="spellEnd"/>
      <w:r>
        <w:t xml:space="preserve"> </w:t>
      </w:r>
      <w:proofErr w:type="spellStart"/>
      <w:r>
        <w:t>lebens</w:t>
      </w:r>
      <w:proofErr w:type="spellEnd"/>
      <w:r>
        <w:t xml:space="preserve"> </w:t>
      </w:r>
      <w:proofErr w:type="spellStart"/>
      <w:r>
        <w:t>verdamnus</w:t>
      </w:r>
      <w:proofErr w:type="spellEnd"/>
      <w:r>
        <w:t xml:space="preserve"> </w:t>
      </w:r>
      <w:proofErr w:type="spellStart"/>
      <w:r>
        <w:t>dreüwet</w:t>
      </w:r>
      <w:proofErr w:type="spellEnd"/>
      <w:r>
        <w:t xml:space="preserve"> / so lasst </w:t>
      </w:r>
      <w:proofErr w:type="spellStart"/>
      <w:r>
        <w:t>unns</w:t>
      </w:r>
      <w:proofErr w:type="spellEnd"/>
      <w:r>
        <w:t xml:space="preserve"> </w:t>
      </w:r>
      <w:proofErr w:type="spellStart"/>
      <w:r>
        <w:t>weytter</w:t>
      </w:r>
      <w:proofErr w:type="spellEnd"/>
      <w:r>
        <w:t xml:space="preserve"> </w:t>
      </w:r>
      <w:proofErr w:type="spellStart"/>
      <w:r>
        <w:t>hoeren</w:t>
      </w:r>
      <w:proofErr w:type="spellEnd"/>
      <w:r>
        <w:t xml:space="preserve">/ wie Gott der </w:t>
      </w:r>
      <w:proofErr w:type="spellStart"/>
      <w:r>
        <w:t>sun</w:t>
      </w:r>
      <w:proofErr w:type="spellEnd"/>
      <w:r>
        <w:t xml:space="preserve"> / unser Herr Jesu Christus / mit </w:t>
      </w:r>
      <w:proofErr w:type="spellStart"/>
      <w:r>
        <w:t>gesatz</w:t>
      </w:r>
      <w:proofErr w:type="spellEnd"/>
      <w:r>
        <w:t xml:space="preserve"> / </w:t>
      </w:r>
      <w:proofErr w:type="spellStart"/>
      <w:r>
        <w:t>unnd</w:t>
      </w:r>
      <w:proofErr w:type="spellEnd"/>
      <w:r>
        <w:t xml:space="preserve"> Evangelio straffet / </w:t>
      </w:r>
      <w:proofErr w:type="spellStart"/>
      <w:r>
        <w:t>unnd</w:t>
      </w:r>
      <w:proofErr w:type="spellEnd"/>
      <w:r>
        <w:t xml:space="preserve"> </w:t>
      </w:r>
      <w:proofErr w:type="spellStart"/>
      <w:r>
        <w:t>troestet</w:t>
      </w:r>
      <w:proofErr w:type="spellEnd"/>
      <w:r>
        <w:t xml:space="preserve"> / ob wir doch </w:t>
      </w:r>
      <w:proofErr w:type="spellStart"/>
      <w:r>
        <w:t>auß</w:t>
      </w:r>
      <w:proofErr w:type="spellEnd"/>
      <w:r>
        <w:t xml:space="preserve"> dem lebendigen Brunn Gottes Jesu Christo / so </w:t>
      </w:r>
      <w:proofErr w:type="spellStart"/>
      <w:r>
        <w:t>vil</w:t>
      </w:r>
      <w:proofErr w:type="spellEnd"/>
      <w:r>
        <w:t xml:space="preserve"> </w:t>
      </w:r>
      <w:proofErr w:type="spellStart"/>
      <w:r>
        <w:t>weyßheit</w:t>
      </w:r>
      <w:proofErr w:type="spellEnd"/>
      <w:r>
        <w:t xml:space="preserve"> / </w:t>
      </w:r>
      <w:proofErr w:type="spellStart"/>
      <w:r>
        <w:t>unnd</w:t>
      </w:r>
      <w:proofErr w:type="spellEnd"/>
      <w:r>
        <w:t xml:space="preserve"> </w:t>
      </w:r>
      <w:proofErr w:type="spellStart"/>
      <w:r>
        <w:t>verstandes</w:t>
      </w:r>
      <w:proofErr w:type="spellEnd"/>
      <w:r>
        <w:t xml:space="preserve"> </w:t>
      </w:r>
      <w:proofErr w:type="spellStart"/>
      <w:r>
        <w:t>schepffen</w:t>
      </w:r>
      <w:proofErr w:type="spellEnd"/>
      <w:r>
        <w:t xml:space="preserve"> </w:t>
      </w:r>
      <w:proofErr w:type="spellStart"/>
      <w:r>
        <w:t>moechten</w:t>
      </w:r>
      <w:proofErr w:type="spellEnd"/>
      <w:r>
        <w:t xml:space="preserve"> / das wir das Evangelische </w:t>
      </w:r>
      <w:proofErr w:type="spellStart"/>
      <w:r>
        <w:t>predigampt</w:t>
      </w:r>
      <w:proofErr w:type="spellEnd"/>
      <w:r>
        <w:t xml:space="preserve"> nicht für ein loses </w:t>
      </w:r>
      <w:proofErr w:type="spellStart"/>
      <w:r>
        <w:t>geschwetz</w:t>
      </w:r>
      <w:proofErr w:type="spellEnd"/>
      <w:r>
        <w:t xml:space="preserve"> / sondern für ein Gottes </w:t>
      </w:r>
      <w:proofErr w:type="spellStart"/>
      <w:r>
        <w:t>krafft</w:t>
      </w:r>
      <w:proofErr w:type="spellEnd"/>
      <w:r>
        <w:t xml:space="preserve"> halten / die </w:t>
      </w:r>
      <w:proofErr w:type="spellStart"/>
      <w:r>
        <w:t>saelig</w:t>
      </w:r>
      <w:proofErr w:type="spellEnd"/>
      <w:r>
        <w:t xml:space="preserve"> mache / alle die dran glauben. </w:t>
      </w:r>
    </w:p>
    <w:p w14:paraId="75ABDD58" w14:textId="77777777" w:rsidR="00833A43" w:rsidRDefault="00833A43" w:rsidP="00833A43">
      <w:pPr>
        <w:pStyle w:val="StandardWeb"/>
      </w:pPr>
      <w:r>
        <w:t xml:space="preserve">Jesus Christus Gottes </w:t>
      </w:r>
      <w:proofErr w:type="spellStart"/>
      <w:r>
        <w:t>son</w:t>
      </w:r>
      <w:proofErr w:type="spellEnd"/>
      <w:r>
        <w:t xml:space="preserve"> / unser leben </w:t>
      </w:r>
      <w:proofErr w:type="spellStart"/>
      <w:r>
        <w:t>unnd</w:t>
      </w:r>
      <w:proofErr w:type="spellEnd"/>
      <w:r>
        <w:t xml:space="preserve"> </w:t>
      </w:r>
      <w:proofErr w:type="spellStart"/>
      <w:r>
        <w:t>lere</w:t>
      </w:r>
      <w:proofErr w:type="spellEnd"/>
      <w:r>
        <w:t xml:space="preserve"> / macht </w:t>
      </w:r>
      <w:proofErr w:type="spellStart"/>
      <w:r>
        <w:t>unnd</w:t>
      </w:r>
      <w:proofErr w:type="spellEnd"/>
      <w:r>
        <w:t xml:space="preserve"> ehre / Gott und Gut / </w:t>
      </w:r>
      <w:proofErr w:type="spellStart"/>
      <w:r>
        <w:t>gerechtigkeit</w:t>
      </w:r>
      <w:proofErr w:type="spellEnd"/>
      <w:r>
        <w:t xml:space="preserve"> / </w:t>
      </w:r>
      <w:proofErr w:type="spellStart"/>
      <w:r>
        <w:t>unnd</w:t>
      </w:r>
      <w:proofErr w:type="spellEnd"/>
      <w:r>
        <w:t xml:space="preserve"> </w:t>
      </w:r>
      <w:proofErr w:type="spellStart"/>
      <w:r>
        <w:t>seligkeit</w:t>
      </w:r>
      <w:proofErr w:type="spellEnd"/>
      <w:r>
        <w:t xml:space="preserve"> / hat also </w:t>
      </w:r>
      <w:proofErr w:type="spellStart"/>
      <w:r>
        <w:t>geprediget</w:t>
      </w:r>
      <w:proofErr w:type="spellEnd"/>
      <w:r>
        <w:t xml:space="preserve">. Thut </w:t>
      </w:r>
      <w:proofErr w:type="spellStart"/>
      <w:r>
        <w:t>buß</w:t>
      </w:r>
      <w:proofErr w:type="spellEnd"/>
      <w:r>
        <w:t xml:space="preserve"> / </w:t>
      </w:r>
      <w:proofErr w:type="spellStart"/>
      <w:r>
        <w:t>unnd</w:t>
      </w:r>
      <w:proofErr w:type="spellEnd"/>
      <w:r>
        <w:t xml:space="preserve"> glaubt dem Evangelio. Busse thun / </w:t>
      </w:r>
      <w:proofErr w:type="spellStart"/>
      <w:r>
        <w:t>leret</w:t>
      </w:r>
      <w:proofErr w:type="spellEnd"/>
      <w:r>
        <w:t xml:space="preserve"> er mit dem </w:t>
      </w:r>
      <w:proofErr w:type="spellStart"/>
      <w:r>
        <w:t>gesatz</w:t>
      </w:r>
      <w:proofErr w:type="spellEnd"/>
      <w:r>
        <w:t xml:space="preserve"> / </w:t>
      </w:r>
      <w:proofErr w:type="spellStart"/>
      <w:r>
        <w:t>unnd</w:t>
      </w:r>
      <w:proofErr w:type="spellEnd"/>
      <w:r>
        <w:t xml:space="preserve"> </w:t>
      </w:r>
      <w:proofErr w:type="spellStart"/>
      <w:r>
        <w:t>außlegung</w:t>
      </w:r>
      <w:proofErr w:type="spellEnd"/>
      <w:r>
        <w:t xml:space="preserve"> der </w:t>
      </w:r>
      <w:proofErr w:type="spellStart"/>
      <w:r>
        <w:t>zehengebotte</w:t>
      </w:r>
      <w:proofErr w:type="spellEnd"/>
      <w:r>
        <w:t xml:space="preserve"> / also / das er nicht allein die ersten </w:t>
      </w:r>
      <w:proofErr w:type="spellStart"/>
      <w:r>
        <w:t>Taffel</w:t>
      </w:r>
      <w:proofErr w:type="spellEnd"/>
      <w:r>
        <w:t xml:space="preserve"> / gewaltiger treibet / dann die andere / sondern </w:t>
      </w:r>
      <w:proofErr w:type="spellStart"/>
      <w:r>
        <w:t>leßt</w:t>
      </w:r>
      <w:proofErr w:type="spellEnd"/>
      <w:r>
        <w:t xml:space="preserve"> sich auch nicht </w:t>
      </w:r>
      <w:proofErr w:type="spellStart"/>
      <w:r>
        <w:t>benuegen</w:t>
      </w:r>
      <w:proofErr w:type="spellEnd"/>
      <w:r>
        <w:t xml:space="preserve"> / wann man das </w:t>
      </w:r>
      <w:proofErr w:type="spellStart"/>
      <w:r>
        <w:t>gesatz</w:t>
      </w:r>
      <w:proofErr w:type="spellEnd"/>
      <w:r>
        <w:t xml:space="preserve"> / mit </w:t>
      </w:r>
      <w:proofErr w:type="spellStart"/>
      <w:r>
        <w:t>wortten</w:t>
      </w:r>
      <w:proofErr w:type="spellEnd"/>
      <w:r>
        <w:t xml:space="preserve"> / und </w:t>
      </w:r>
      <w:proofErr w:type="spellStart"/>
      <w:r>
        <w:t>wercken</w:t>
      </w:r>
      <w:proofErr w:type="spellEnd"/>
      <w:r>
        <w:t xml:space="preserve"> </w:t>
      </w:r>
      <w:proofErr w:type="spellStart"/>
      <w:r>
        <w:t>eüsserlich</w:t>
      </w:r>
      <w:proofErr w:type="spellEnd"/>
      <w:r>
        <w:t xml:space="preserve"> </w:t>
      </w:r>
      <w:proofErr w:type="spellStart"/>
      <w:r>
        <w:t>helt</w:t>
      </w:r>
      <w:proofErr w:type="spellEnd"/>
      <w:r>
        <w:t xml:space="preserve"> / sondern </w:t>
      </w:r>
      <w:proofErr w:type="spellStart"/>
      <w:r>
        <w:t>fodert</w:t>
      </w:r>
      <w:proofErr w:type="spellEnd"/>
      <w:r>
        <w:t xml:space="preserve"> </w:t>
      </w:r>
      <w:proofErr w:type="spellStart"/>
      <w:r>
        <w:t>hertzen</w:t>
      </w:r>
      <w:proofErr w:type="spellEnd"/>
      <w:r>
        <w:t xml:space="preserve"> </w:t>
      </w:r>
      <w:proofErr w:type="spellStart"/>
      <w:r>
        <w:t>grund</w:t>
      </w:r>
      <w:proofErr w:type="spellEnd"/>
      <w:r>
        <w:t xml:space="preserve"> und </w:t>
      </w:r>
      <w:proofErr w:type="spellStart"/>
      <w:r>
        <w:t>boden</w:t>
      </w:r>
      <w:proofErr w:type="spellEnd"/>
      <w:r>
        <w:t xml:space="preserve"> / wie Gott der </w:t>
      </w:r>
      <w:proofErr w:type="spellStart"/>
      <w:r>
        <w:t>vatter</w:t>
      </w:r>
      <w:proofErr w:type="spellEnd"/>
      <w:r>
        <w:t xml:space="preserve">. Dann so spricht er / Gottes reich / ist nicht in </w:t>
      </w:r>
      <w:proofErr w:type="spellStart"/>
      <w:r>
        <w:t>eüsserlichen</w:t>
      </w:r>
      <w:proofErr w:type="spellEnd"/>
      <w:r>
        <w:t xml:space="preserve"> </w:t>
      </w:r>
      <w:proofErr w:type="spellStart"/>
      <w:r>
        <w:t>geberden</w:t>
      </w:r>
      <w:proofErr w:type="spellEnd"/>
      <w:r>
        <w:t xml:space="preserve"> / sondern in </w:t>
      </w:r>
      <w:proofErr w:type="spellStart"/>
      <w:r>
        <w:t>eüch</w:t>
      </w:r>
      <w:proofErr w:type="spellEnd"/>
      <w:r>
        <w:t xml:space="preserve"> / du </w:t>
      </w:r>
      <w:proofErr w:type="spellStart"/>
      <w:r>
        <w:t>solt</w:t>
      </w:r>
      <w:proofErr w:type="spellEnd"/>
      <w:r>
        <w:t xml:space="preserve"> Gott deinen Herren lieben / von </w:t>
      </w:r>
      <w:proofErr w:type="spellStart"/>
      <w:r>
        <w:t>gantzen</w:t>
      </w:r>
      <w:proofErr w:type="spellEnd"/>
      <w:r>
        <w:t xml:space="preserve"> </w:t>
      </w:r>
      <w:proofErr w:type="spellStart"/>
      <w:r>
        <w:t>hertzen</w:t>
      </w:r>
      <w:proofErr w:type="spellEnd"/>
      <w:r>
        <w:t xml:space="preserve"> / </w:t>
      </w:r>
      <w:proofErr w:type="spellStart"/>
      <w:r>
        <w:t>unnd</w:t>
      </w:r>
      <w:proofErr w:type="spellEnd"/>
      <w:r>
        <w:t xml:space="preserve"> deinen </w:t>
      </w:r>
      <w:proofErr w:type="spellStart"/>
      <w:r>
        <w:t>nechsten</w:t>
      </w:r>
      <w:proofErr w:type="spellEnd"/>
      <w:r>
        <w:t xml:space="preserve"> / als dich </w:t>
      </w:r>
      <w:proofErr w:type="spellStart"/>
      <w:r>
        <w:t>selbs</w:t>
      </w:r>
      <w:proofErr w:type="spellEnd"/>
      <w:r>
        <w:t xml:space="preserve">. </w:t>
      </w:r>
    </w:p>
    <w:p w14:paraId="5D577666" w14:textId="77777777" w:rsidR="00833A43" w:rsidRDefault="00833A43" w:rsidP="00833A43">
      <w:pPr>
        <w:pStyle w:val="StandardWeb"/>
      </w:pPr>
      <w:r>
        <w:t xml:space="preserve">Wer mit seinem </w:t>
      </w:r>
      <w:proofErr w:type="spellStart"/>
      <w:r>
        <w:t>bruder</w:t>
      </w:r>
      <w:proofErr w:type="spellEnd"/>
      <w:r>
        <w:t xml:space="preserve"> zürnet / der ist des </w:t>
      </w:r>
      <w:proofErr w:type="spellStart"/>
      <w:r>
        <w:t>gerichts</w:t>
      </w:r>
      <w:proofErr w:type="spellEnd"/>
      <w:r>
        <w:t xml:space="preserve"> schuldig / wer </w:t>
      </w:r>
      <w:proofErr w:type="spellStart"/>
      <w:r>
        <w:t>Racha</w:t>
      </w:r>
      <w:proofErr w:type="spellEnd"/>
      <w:r>
        <w:t xml:space="preserve"> spricht / der ist des </w:t>
      </w:r>
      <w:proofErr w:type="spellStart"/>
      <w:r>
        <w:t>rats</w:t>
      </w:r>
      <w:proofErr w:type="spellEnd"/>
      <w:r>
        <w:t xml:space="preserve"> schuldig / wer spricht du Narr / der ist des </w:t>
      </w:r>
      <w:proofErr w:type="spellStart"/>
      <w:r>
        <w:t>hellischen</w:t>
      </w:r>
      <w:proofErr w:type="spellEnd"/>
      <w:r>
        <w:t xml:space="preserve"> </w:t>
      </w:r>
      <w:proofErr w:type="spellStart"/>
      <w:r>
        <w:t>feüwrs</w:t>
      </w:r>
      <w:proofErr w:type="spellEnd"/>
      <w:r>
        <w:t xml:space="preserve"> schuldig / wer seines </w:t>
      </w:r>
      <w:proofErr w:type="spellStart"/>
      <w:r>
        <w:t>nechsten</w:t>
      </w:r>
      <w:proofErr w:type="spellEnd"/>
      <w:r>
        <w:t xml:space="preserve"> </w:t>
      </w:r>
      <w:proofErr w:type="spellStart"/>
      <w:r>
        <w:t>weyb</w:t>
      </w:r>
      <w:proofErr w:type="spellEnd"/>
      <w:r>
        <w:t xml:space="preserve"> </w:t>
      </w:r>
      <w:proofErr w:type="spellStart"/>
      <w:r>
        <w:t>ansihet</w:t>
      </w:r>
      <w:proofErr w:type="spellEnd"/>
      <w:r>
        <w:t xml:space="preserve"> / </w:t>
      </w:r>
      <w:proofErr w:type="spellStart"/>
      <w:r>
        <w:t>unnd</w:t>
      </w:r>
      <w:proofErr w:type="spellEnd"/>
      <w:r>
        <w:t xml:space="preserve"> </w:t>
      </w:r>
      <w:proofErr w:type="spellStart"/>
      <w:r>
        <w:t>begeret</w:t>
      </w:r>
      <w:proofErr w:type="spellEnd"/>
      <w:r>
        <w:t xml:space="preserve"> </w:t>
      </w:r>
      <w:proofErr w:type="spellStart"/>
      <w:r>
        <w:t>ir</w:t>
      </w:r>
      <w:proofErr w:type="spellEnd"/>
      <w:r>
        <w:t xml:space="preserve"> / der ist ein </w:t>
      </w:r>
      <w:proofErr w:type="spellStart"/>
      <w:r>
        <w:t>ehebrecher</w:t>
      </w:r>
      <w:proofErr w:type="spellEnd"/>
      <w:r>
        <w:t xml:space="preserve"> / </w:t>
      </w:r>
      <w:proofErr w:type="spellStart"/>
      <w:r>
        <w:t>unn</w:t>
      </w:r>
      <w:proofErr w:type="spellEnd"/>
      <w:r>
        <w:t xml:space="preserve"> so fort an / schuldiget / </w:t>
      </w:r>
      <w:proofErr w:type="spellStart"/>
      <w:r>
        <w:t>unnd</w:t>
      </w:r>
      <w:proofErr w:type="spellEnd"/>
      <w:r>
        <w:t xml:space="preserve"> </w:t>
      </w:r>
      <w:proofErr w:type="spellStart"/>
      <w:r>
        <w:t>verdampt</w:t>
      </w:r>
      <w:proofErr w:type="spellEnd"/>
      <w:r>
        <w:t xml:space="preserve"> er / mit dem </w:t>
      </w:r>
      <w:proofErr w:type="spellStart"/>
      <w:r>
        <w:t>gesatz</w:t>
      </w:r>
      <w:proofErr w:type="spellEnd"/>
      <w:r>
        <w:t xml:space="preserve"> / aller </w:t>
      </w:r>
      <w:proofErr w:type="spellStart"/>
      <w:r>
        <w:t>menschen</w:t>
      </w:r>
      <w:proofErr w:type="spellEnd"/>
      <w:r>
        <w:t xml:space="preserve"> </w:t>
      </w:r>
      <w:proofErr w:type="spellStart"/>
      <w:r>
        <w:t>gedancken</w:t>
      </w:r>
      <w:proofErr w:type="spellEnd"/>
      <w:r>
        <w:t xml:space="preserve"> / wider die </w:t>
      </w:r>
      <w:proofErr w:type="spellStart"/>
      <w:r>
        <w:t>zehen</w:t>
      </w:r>
      <w:proofErr w:type="spellEnd"/>
      <w:r>
        <w:t xml:space="preserve"> </w:t>
      </w:r>
      <w:proofErr w:type="spellStart"/>
      <w:r>
        <w:t>gebotte</w:t>
      </w:r>
      <w:proofErr w:type="spellEnd"/>
      <w:r>
        <w:t xml:space="preserve">. Und weil der Herr </w:t>
      </w:r>
      <w:proofErr w:type="spellStart"/>
      <w:r>
        <w:t>sihet</w:t>
      </w:r>
      <w:proofErr w:type="spellEnd"/>
      <w:r>
        <w:t xml:space="preserve"> / das die </w:t>
      </w:r>
      <w:proofErr w:type="spellStart"/>
      <w:r>
        <w:t>Schrifftgelerten</w:t>
      </w:r>
      <w:proofErr w:type="spellEnd"/>
      <w:r>
        <w:t xml:space="preserve"> / </w:t>
      </w:r>
      <w:proofErr w:type="spellStart"/>
      <w:r>
        <w:t>unn</w:t>
      </w:r>
      <w:proofErr w:type="spellEnd"/>
      <w:r>
        <w:t xml:space="preserve"> </w:t>
      </w:r>
      <w:proofErr w:type="spellStart"/>
      <w:r>
        <w:t>Phariseer</w:t>
      </w:r>
      <w:proofErr w:type="spellEnd"/>
      <w:r>
        <w:t xml:space="preserve"> </w:t>
      </w:r>
      <w:proofErr w:type="spellStart"/>
      <w:r>
        <w:t>gedancken</w:t>
      </w:r>
      <w:proofErr w:type="spellEnd"/>
      <w:r>
        <w:t xml:space="preserve"> / für keine </w:t>
      </w:r>
      <w:proofErr w:type="spellStart"/>
      <w:r>
        <w:t>sünde</w:t>
      </w:r>
      <w:proofErr w:type="spellEnd"/>
      <w:r>
        <w:t xml:space="preserve"> rechen (wie auch unsere deutschen sagen / </w:t>
      </w:r>
      <w:proofErr w:type="spellStart"/>
      <w:r>
        <w:t>gedancken</w:t>
      </w:r>
      <w:proofErr w:type="spellEnd"/>
      <w:r>
        <w:t xml:space="preserve"> sind </w:t>
      </w:r>
      <w:proofErr w:type="spellStart"/>
      <w:r>
        <w:t>zollefreye</w:t>
      </w:r>
      <w:proofErr w:type="spellEnd"/>
      <w:r>
        <w:t xml:space="preserve">) und mit </w:t>
      </w:r>
      <w:proofErr w:type="spellStart"/>
      <w:r>
        <w:t>eüsserlicher</w:t>
      </w:r>
      <w:proofErr w:type="spellEnd"/>
      <w:r>
        <w:t xml:space="preserve"> </w:t>
      </w:r>
      <w:proofErr w:type="spellStart"/>
      <w:r>
        <w:t>gerechtigkeit</w:t>
      </w:r>
      <w:proofErr w:type="spellEnd"/>
      <w:r>
        <w:t xml:space="preserve"> allein </w:t>
      </w:r>
      <w:proofErr w:type="spellStart"/>
      <w:r>
        <w:t>umbgehen</w:t>
      </w:r>
      <w:proofErr w:type="spellEnd"/>
      <w:r>
        <w:t xml:space="preserve"> / </w:t>
      </w:r>
      <w:proofErr w:type="spellStart"/>
      <w:r>
        <w:t>verdampt</w:t>
      </w:r>
      <w:proofErr w:type="spellEnd"/>
      <w:r>
        <w:t xml:space="preserve"> er sie nicht / allein </w:t>
      </w:r>
      <w:proofErr w:type="spellStart"/>
      <w:r>
        <w:t>tuffer</w:t>
      </w:r>
      <w:proofErr w:type="spellEnd"/>
      <w:r>
        <w:t xml:space="preserve"> / dann </w:t>
      </w:r>
      <w:proofErr w:type="spellStart"/>
      <w:r>
        <w:t>anderleütte</w:t>
      </w:r>
      <w:proofErr w:type="spellEnd"/>
      <w:r>
        <w:t xml:space="preserve"> (und spricht / </w:t>
      </w:r>
      <w:proofErr w:type="spellStart"/>
      <w:r>
        <w:t>ir</w:t>
      </w:r>
      <w:proofErr w:type="spellEnd"/>
      <w:r>
        <w:t xml:space="preserve"> rechtfertiget </w:t>
      </w:r>
      <w:proofErr w:type="spellStart"/>
      <w:r>
        <w:t>eüch</w:t>
      </w:r>
      <w:proofErr w:type="spellEnd"/>
      <w:r>
        <w:t xml:space="preserve"> / für den </w:t>
      </w:r>
      <w:proofErr w:type="spellStart"/>
      <w:r>
        <w:t>leütten</w:t>
      </w:r>
      <w:proofErr w:type="spellEnd"/>
      <w:r>
        <w:t xml:space="preserve"> / Gott aber </w:t>
      </w:r>
      <w:proofErr w:type="spellStart"/>
      <w:r>
        <w:t>sihet</w:t>
      </w:r>
      <w:proofErr w:type="spellEnd"/>
      <w:r>
        <w:t xml:space="preserve"> das </w:t>
      </w:r>
      <w:proofErr w:type="spellStart"/>
      <w:r>
        <w:t>hertz</w:t>
      </w:r>
      <w:proofErr w:type="spellEnd"/>
      <w:r>
        <w:t xml:space="preserve"> an / </w:t>
      </w:r>
      <w:proofErr w:type="spellStart"/>
      <w:r>
        <w:t>ir</w:t>
      </w:r>
      <w:proofErr w:type="spellEnd"/>
      <w:r>
        <w:t xml:space="preserve"> schlangen / </w:t>
      </w:r>
      <w:proofErr w:type="spellStart"/>
      <w:r>
        <w:t>unnd</w:t>
      </w:r>
      <w:proofErr w:type="spellEnd"/>
      <w:r>
        <w:t xml:space="preserve"> </w:t>
      </w:r>
      <w:proofErr w:type="spellStart"/>
      <w:r>
        <w:t>ottern</w:t>
      </w:r>
      <w:proofErr w:type="spellEnd"/>
      <w:r>
        <w:t xml:space="preserve"> thut rechte </w:t>
      </w:r>
      <w:proofErr w:type="spellStart"/>
      <w:r>
        <w:t>busse</w:t>
      </w:r>
      <w:proofErr w:type="spellEnd"/>
      <w:r>
        <w:t xml:space="preserve"> / </w:t>
      </w:r>
      <w:proofErr w:type="spellStart"/>
      <w:r>
        <w:t>wee</w:t>
      </w:r>
      <w:proofErr w:type="spellEnd"/>
      <w:r>
        <w:t xml:space="preserve"> </w:t>
      </w:r>
      <w:proofErr w:type="spellStart"/>
      <w:r>
        <w:t>eüch</w:t>
      </w:r>
      <w:proofErr w:type="spellEnd"/>
      <w:r>
        <w:t xml:space="preserve"> </w:t>
      </w:r>
      <w:proofErr w:type="spellStart"/>
      <w:r>
        <w:t>Schriftgelerten</w:t>
      </w:r>
      <w:proofErr w:type="spellEnd"/>
      <w:r>
        <w:t xml:space="preserve"> / </w:t>
      </w:r>
      <w:proofErr w:type="spellStart"/>
      <w:r>
        <w:t>Phariseer</w:t>
      </w:r>
      <w:proofErr w:type="spellEnd"/>
      <w:r>
        <w:t xml:space="preserve"> / </w:t>
      </w:r>
      <w:proofErr w:type="spellStart"/>
      <w:r>
        <w:t>heüchler</w:t>
      </w:r>
      <w:proofErr w:type="spellEnd"/>
      <w:r>
        <w:t xml:space="preserve"> / </w:t>
      </w:r>
      <w:proofErr w:type="spellStart"/>
      <w:r>
        <w:t>ir</w:t>
      </w:r>
      <w:proofErr w:type="spellEnd"/>
      <w:r>
        <w:t xml:space="preserve"> reiniget das </w:t>
      </w:r>
      <w:proofErr w:type="spellStart"/>
      <w:r>
        <w:t>außwendig</w:t>
      </w:r>
      <w:proofErr w:type="spellEnd"/>
      <w:r>
        <w:t xml:space="preserve"> / aber inwendig / </w:t>
      </w:r>
      <w:proofErr w:type="spellStart"/>
      <w:r>
        <w:t>seyt</w:t>
      </w:r>
      <w:proofErr w:type="spellEnd"/>
      <w:r>
        <w:t xml:space="preserve"> </w:t>
      </w:r>
      <w:proofErr w:type="spellStart"/>
      <w:r>
        <w:t>ir</w:t>
      </w:r>
      <w:proofErr w:type="spellEnd"/>
      <w:r>
        <w:t xml:space="preserve"> </w:t>
      </w:r>
      <w:proofErr w:type="spellStart"/>
      <w:r>
        <w:t>vol</w:t>
      </w:r>
      <w:proofErr w:type="spellEnd"/>
      <w:r>
        <w:t xml:space="preserve"> </w:t>
      </w:r>
      <w:proofErr w:type="spellStart"/>
      <w:r>
        <w:t>raubes</w:t>
      </w:r>
      <w:proofErr w:type="spellEnd"/>
      <w:r>
        <w:t xml:space="preserve"> / und </w:t>
      </w:r>
      <w:proofErr w:type="spellStart"/>
      <w:r>
        <w:t>unglaubens</w:t>
      </w:r>
      <w:proofErr w:type="spellEnd"/>
      <w:r>
        <w:t xml:space="preserve">) sondern warnet auch alle Christen / für </w:t>
      </w:r>
      <w:proofErr w:type="spellStart"/>
      <w:r>
        <w:t>inen</w:t>
      </w:r>
      <w:proofErr w:type="spellEnd"/>
      <w:r>
        <w:t xml:space="preserve"> / </w:t>
      </w:r>
      <w:proofErr w:type="spellStart"/>
      <w:r>
        <w:t>unnd</w:t>
      </w:r>
      <w:proofErr w:type="spellEnd"/>
      <w:r>
        <w:t xml:space="preserve"> spricht / es </w:t>
      </w:r>
      <w:proofErr w:type="spellStart"/>
      <w:r>
        <w:t>seye</w:t>
      </w:r>
      <w:proofErr w:type="spellEnd"/>
      <w:r>
        <w:t xml:space="preserve"> dann der </w:t>
      </w:r>
      <w:proofErr w:type="spellStart"/>
      <w:r>
        <w:t>Schrifftgelerten</w:t>
      </w:r>
      <w:proofErr w:type="spellEnd"/>
      <w:r>
        <w:t xml:space="preserve"> und </w:t>
      </w:r>
      <w:proofErr w:type="spellStart"/>
      <w:r>
        <w:t>Phariseer</w:t>
      </w:r>
      <w:proofErr w:type="spellEnd"/>
      <w:r>
        <w:t xml:space="preserve"> / so werdet </w:t>
      </w:r>
      <w:proofErr w:type="spellStart"/>
      <w:r>
        <w:t>ir</w:t>
      </w:r>
      <w:proofErr w:type="spellEnd"/>
      <w:r>
        <w:t xml:space="preserve"> nicht in das reich Gottes </w:t>
      </w:r>
      <w:proofErr w:type="spellStart"/>
      <w:r>
        <w:t>komen</w:t>
      </w:r>
      <w:proofErr w:type="spellEnd"/>
      <w:r>
        <w:t xml:space="preserve">. </w:t>
      </w:r>
      <w:proofErr w:type="spellStart"/>
      <w:r>
        <w:t>Sihe</w:t>
      </w:r>
      <w:proofErr w:type="spellEnd"/>
      <w:r>
        <w:t xml:space="preserve"> weil Christus / und Joannes / ein solche </w:t>
      </w:r>
      <w:proofErr w:type="spellStart"/>
      <w:r>
        <w:t>volkomene</w:t>
      </w:r>
      <w:proofErr w:type="spellEnd"/>
      <w:r>
        <w:t xml:space="preserve"> gehorsam des </w:t>
      </w:r>
      <w:proofErr w:type="spellStart"/>
      <w:r>
        <w:t>gesatzs</w:t>
      </w:r>
      <w:proofErr w:type="spellEnd"/>
      <w:r>
        <w:t xml:space="preserve"> / </w:t>
      </w:r>
      <w:proofErr w:type="spellStart"/>
      <w:r>
        <w:t>unnd</w:t>
      </w:r>
      <w:proofErr w:type="spellEnd"/>
      <w:r>
        <w:t xml:space="preserve"> </w:t>
      </w:r>
      <w:proofErr w:type="spellStart"/>
      <w:r>
        <w:t>gerechtigkeit</w:t>
      </w:r>
      <w:proofErr w:type="spellEnd"/>
      <w:r>
        <w:t xml:space="preserve"> erfordern / das sie auch </w:t>
      </w:r>
      <w:proofErr w:type="spellStart"/>
      <w:r>
        <w:t>gedancken</w:t>
      </w:r>
      <w:proofErr w:type="spellEnd"/>
      <w:r>
        <w:t xml:space="preserve"> / als </w:t>
      </w:r>
      <w:proofErr w:type="spellStart"/>
      <w:r>
        <w:t>ursache</w:t>
      </w:r>
      <w:proofErr w:type="spellEnd"/>
      <w:r>
        <w:t xml:space="preserve"> der </w:t>
      </w:r>
      <w:proofErr w:type="spellStart"/>
      <w:r>
        <w:t>thatten</w:t>
      </w:r>
      <w:proofErr w:type="spellEnd"/>
      <w:r>
        <w:t xml:space="preserve"> / für die </w:t>
      </w:r>
      <w:proofErr w:type="spellStart"/>
      <w:r>
        <w:t>groeste</w:t>
      </w:r>
      <w:proofErr w:type="spellEnd"/>
      <w:r>
        <w:t xml:space="preserve"> </w:t>
      </w:r>
      <w:proofErr w:type="spellStart"/>
      <w:r>
        <w:t>sünd</w:t>
      </w:r>
      <w:proofErr w:type="spellEnd"/>
      <w:r>
        <w:t xml:space="preserve"> achten / </w:t>
      </w:r>
      <w:proofErr w:type="spellStart"/>
      <w:r>
        <w:t>unnd</w:t>
      </w:r>
      <w:proofErr w:type="spellEnd"/>
      <w:r>
        <w:t xml:space="preserve"> sprechen / du </w:t>
      </w:r>
      <w:proofErr w:type="spellStart"/>
      <w:r>
        <w:t>solt</w:t>
      </w:r>
      <w:proofErr w:type="spellEnd"/>
      <w:r>
        <w:t xml:space="preserve"> nicht </w:t>
      </w:r>
      <w:proofErr w:type="spellStart"/>
      <w:r>
        <w:t>erauß</w:t>
      </w:r>
      <w:proofErr w:type="spellEnd"/>
      <w:r>
        <w:t xml:space="preserve"> kommen / </w:t>
      </w:r>
      <w:proofErr w:type="spellStart"/>
      <w:r>
        <w:t>biß</w:t>
      </w:r>
      <w:proofErr w:type="spellEnd"/>
      <w:r>
        <w:t xml:space="preserve"> das der </w:t>
      </w:r>
      <w:proofErr w:type="spellStart"/>
      <w:r>
        <w:t>letst</w:t>
      </w:r>
      <w:proofErr w:type="spellEnd"/>
      <w:r>
        <w:t xml:space="preserve"> heller </w:t>
      </w:r>
      <w:proofErr w:type="spellStart"/>
      <w:r>
        <w:t>bezalet</w:t>
      </w:r>
      <w:proofErr w:type="spellEnd"/>
      <w:r>
        <w:t xml:space="preserve"> werde / machen sie dem gewissen so bang / und angst / das alles so in </w:t>
      </w:r>
      <w:proofErr w:type="spellStart"/>
      <w:r>
        <w:t>himmel</w:t>
      </w:r>
      <w:proofErr w:type="spellEnd"/>
      <w:r>
        <w:t xml:space="preserve"> soll </w:t>
      </w:r>
      <w:proofErr w:type="spellStart"/>
      <w:r>
        <w:t>komen</w:t>
      </w:r>
      <w:proofErr w:type="spellEnd"/>
      <w:r>
        <w:t xml:space="preserve"> / </w:t>
      </w:r>
      <w:proofErr w:type="spellStart"/>
      <w:r>
        <w:t>buesset</w:t>
      </w:r>
      <w:proofErr w:type="spellEnd"/>
      <w:r>
        <w:t xml:space="preserve"> </w:t>
      </w:r>
      <w:proofErr w:type="spellStart"/>
      <w:r>
        <w:t>unnd</w:t>
      </w:r>
      <w:proofErr w:type="spellEnd"/>
      <w:r>
        <w:t xml:space="preserve"> spricht / wie die </w:t>
      </w:r>
      <w:proofErr w:type="spellStart"/>
      <w:r>
        <w:t>kriegsknecht</w:t>
      </w:r>
      <w:proofErr w:type="spellEnd"/>
      <w:r>
        <w:t xml:space="preserve"> in Joanne / was sollen wir thun / das wir in </w:t>
      </w:r>
      <w:proofErr w:type="spellStart"/>
      <w:r>
        <w:t>himmel</w:t>
      </w:r>
      <w:proofErr w:type="spellEnd"/>
      <w:r>
        <w:t xml:space="preserve"> </w:t>
      </w:r>
      <w:proofErr w:type="spellStart"/>
      <w:r>
        <w:t>komen</w:t>
      </w:r>
      <w:proofErr w:type="spellEnd"/>
      <w:r>
        <w:t xml:space="preserve">? </w:t>
      </w:r>
      <w:proofErr w:type="spellStart"/>
      <w:r>
        <w:t>Zacheus</w:t>
      </w:r>
      <w:proofErr w:type="spellEnd"/>
      <w:r>
        <w:t xml:space="preserve"> </w:t>
      </w:r>
      <w:proofErr w:type="spellStart"/>
      <w:r>
        <w:t>buesset</w:t>
      </w:r>
      <w:proofErr w:type="spellEnd"/>
      <w:r>
        <w:t xml:space="preserve"> / </w:t>
      </w:r>
      <w:proofErr w:type="spellStart"/>
      <w:r>
        <w:t>unnd</w:t>
      </w:r>
      <w:proofErr w:type="spellEnd"/>
      <w:r>
        <w:t xml:space="preserve"> sprach / </w:t>
      </w:r>
      <w:proofErr w:type="spellStart"/>
      <w:r>
        <w:t>sihe</w:t>
      </w:r>
      <w:proofErr w:type="spellEnd"/>
      <w:r>
        <w:t xml:space="preserve"> Herr / ich gebe mein gut halb den armen / und habe ich </w:t>
      </w:r>
      <w:proofErr w:type="spellStart"/>
      <w:r>
        <w:t>yemand</w:t>
      </w:r>
      <w:proofErr w:type="spellEnd"/>
      <w:r>
        <w:t xml:space="preserve"> betrogen / so </w:t>
      </w:r>
      <w:proofErr w:type="spellStart"/>
      <w:r>
        <w:t>wil</w:t>
      </w:r>
      <w:proofErr w:type="spellEnd"/>
      <w:r>
        <w:t xml:space="preserve"> </w:t>
      </w:r>
      <w:proofErr w:type="spellStart"/>
      <w:r>
        <w:t>ichs</w:t>
      </w:r>
      <w:proofErr w:type="spellEnd"/>
      <w:r>
        <w:t xml:space="preserve"> vierfaltig widergeben. Solchen griff ins </w:t>
      </w:r>
      <w:proofErr w:type="spellStart"/>
      <w:r>
        <w:t>hertz</w:t>
      </w:r>
      <w:proofErr w:type="spellEnd"/>
      <w:r>
        <w:t xml:space="preserve"> thut Christus / mit der </w:t>
      </w:r>
      <w:proofErr w:type="spellStart"/>
      <w:r>
        <w:t>gesatzpredig</w:t>
      </w:r>
      <w:proofErr w:type="spellEnd"/>
      <w:r>
        <w:t xml:space="preserve"> </w:t>
      </w:r>
      <w:proofErr w:type="spellStart"/>
      <w:r>
        <w:t>darumb</w:t>
      </w:r>
      <w:proofErr w:type="spellEnd"/>
      <w:r>
        <w:t xml:space="preserve"> / das er alle </w:t>
      </w:r>
      <w:proofErr w:type="spellStart"/>
      <w:r>
        <w:t>abgoetterey</w:t>
      </w:r>
      <w:proofErr w:type="spellEnd"/>
      <w:r>
        <w:t xml:space="preserve"> / </w:t>
      </w:r>
      <w:proofErr w:type="spellStart"/>
      <w:r>
        <w:t>unnd</w:t>
      </w:r>
      <w:proofErr w:type="spellEnd"/>
      <w:r>
        <w:t xml:space="preserve"> </w:t>
      </w:r>
      <w:proofErr w:type="spellStart"/>
      <w:r>
        <w:t>heüchlerey</w:t>
      </w:r>
      <w:proofErr w:type="spellEnd"/>
      <w:r>
        <w:t xml:space="preserve"> / die </w:t>
      </w:r>
      <w:proofErr w:type="spellStart"/>
      <w:r>
        <w:t>ursache</w:t>
      </w:r>
      <w:proofErr w:type="spellEnd"/>
      <w:r>
        <w:t xml:space="preserve"> der </w:t>
      </w:r>
      <w:proofErr w:type="spellStart"/>
      <w:r>
        <w:t>boesen</w:t>
      </w:r>
      <w:proofErr w:type="spellEnd"/>
      <w:r>
        <w:t xml:space="preserve"> </w:t>
      </w:r>
      <w:proofErr w:type="spellStart"/>
      <w:r>
        <w:t>wort</w:t>
      </w:r>
      <w:proofErr w:type="spellEnd"/>
      <w:r>
        <w:t xml:space="preserve"> / und </w:t>
      </w:r>
      <w:proofErr w:type="spellStart"/>
      <w:r>
        <w:t>werck</w:t>
      </w:r>
      <w:proofErr w:type="spellEnd"/>
      <w:r>
        <w:t xml:space="preserve"> / </w:t>
      </w:r>
      <w:proofErr w:type="spellStart"/>
      <w:r>
        <w:t>auß</w:t>
      </w:r>
      <w:proofErr w:type="spellEnd"/>
      <w:r>
        <w:t xml:space="preserve"> dem </w:t>
      </w:r>
      <w:proofErr w:type="spellStart"/>
      <w:r>
        <w:t>hertzen</w:t>
      </w:r>
      <w:proofErr w:type="spellEnd"/>
      <w:r>
        <w:t xml:space="preserve"> rotte / </w:t>
      </w:r>
      <w:proofErr w:type="spellStart"/>
      <w:r>
        <w:t>unnd</w:t>
      </w:r>
      <w:proofErr w:type="spellEnd"/>
      <w:r>
        <w:t xml:space="preserve"> den </w:t>
      </w:r>
      <w:proofErr w:type="spellStart"/>
      <w:r>
        <w:t>menschen</w:t>
      </w:r>
      <w:proofErr w:type="spellEnd"/>
      <w:r>
        <w:t xml:space="preserve"> </w:t>
      </w:r>
      <w:proofErr w:type="spellStart"/>
      <w:r>
        <w:t>grund</w:t>
      </w:r>
      <w:proofErr w:type="spellEnd"/>
      <w:r>
        <w:t xml:space="preserve"> / gut </w:t>
      </w:r>
      <w:proofErr w:type="spellStart"/>
      <w:r>
        <w:t>unnd</w:t>
      </w:r>
      <w:proofErr w:type="spellEnd"/>
      <w:r>
        <w:t xml:space="preserve"> </w:t>
      </w:r>
      <w:proofErr w:type="spellStart"/>
      <w:r>
        <w:t>from</w:t>
      </w:r>
      <w:proofErr w:type="spellEnd"/>
      <w:r>
        <w:t xml:space="preserve"> mache. Wer redet / oder thut </w:t>
      </w:r>
      <w:proofErr w:type="spellStart"/>
      <w:r>
        <w:t>boeses</w:t>
      </w:r>
      <w:proofErr w:type="spellEnd"/>
      <w:r>
        <w:t xml:space="preserve"> / der nicht gedacht hat / </w:t>
      </w:r>
      <w:proofErr w:type="spellStart"/>
      <w:r>
        <w:t>boeses</w:t>
      </w:r>
      <w:proofErr w:type="spellEnd"/>
      <w:r>
        <w:t xml:space="preserve"> zureden / oder thun: </w:t>
      </w:r>
      <w:proofErr w:type="spellStart"/>
      <w:r>
        <w:t>cessante</w:t>
      </w:r>
      <w:proofErr w:type="spellEnd"/>
      <w:r>
        <w:t xml:space="preserve"> </w:t>
      </w:r>
      <w:proofErr w:type="spellStart"/>
      <w:r>
        <w:t>cause</w:t>
      </w:r>
      <w:proofErr w:type="spellEnd"/>
      <w:r>
        <w:t xml:space="preserve"> </w:t>
      </w:r>
      <w:proofErr w:type="spellStart"/>
      <w:r>
        <w:t>cessat</w:t>
      </w:r>
      <w:proofErr w:type="spellEnd"/>
      <w:r>
        <w:t xml:space="preserve"> </w:t>
      </w:r>
      <w:proofErr w:type="spellStart"/>
      <w:r>
        <w:t>affectus</w:t>
      </w:r>
      <w:proofErr w:type="spellEnd"/>
      <w:r>
        <w:t xml:space="preserve">. </w:t>
      </w:r>
      <w:proofErr w:type="spellStart"/>
      <w:r>
        <w:t>Werlcher</w:t>
      </w:r>
      <w:proofErr w:type="spellEnd"/>
      <w:r>
        <w:t xml:space="preserve"> nun </w:t>
      </w:r>
      <w:proofErr w:type="spellStart"/>
      <w:r>
        <w:t>busset</w:t>
      </w:r>
      <w:proofErr w:type="spellEnd"/>
      <w:r>
        <w:t xml:space="preserve"> (das ist </w:t>
      </w:r>
      <w:proofErr w:type="spellStart"/>
      <w:r>
        <w:t>sünde</w:t>
      </w:r>
      <w:proofErr w:type="spellEnd"/>
      <w:r>
        <w:t xml:space="preserve"> bekennet und </w:t>
      </w:r>
      <w:proofErr w:type="spellStart"/>
      <w:r>
        <w:t>leßt</w:t>
      </w:r>
      <w:proofErr w:type="spellEnd"/>
      <w:r>
        <w:t xml:space="preserve">) den </w:t>
      </w:r>
      <w:proofErr w:type="spellStart"/>
      <w:r>
        <w:t>troestet</w:t>
      </w:r>
      <w:proofErr w:type="spellEnd"/>
      <w:r>
        <w:t xml:space="preserve"> er mit dem Evangelio also / das er im nicht allein </w:t>
      </w:r>
      <w:proofErr w:type="spellStart"/>
      <w:r>
        <w:t>verheisset</w:t>
      </w:r>
      <w:proofErr w:type="spellEnd"/>
      <w:r>
        <w:t xml:space="preserve"> / ewige </w:t>
      </w:r>
      <w:proofErr w:type="spellStart"/>
      <w:r>
        <w:t>vergebung</w:t>
      </w:r>
      <w:proofErr w:type="spellEnd"/>
      <w:r>
        <w:t xml:space="preserve"> aller </w:t>
      </w:r>
      <w:proofErr w:type="spellStart"/>
      <w:r>
        <w:t>sünd</w:t>
      </w:r>
      <w:proofErr w:type="spellEnd"/>
      <w:r>
        <w:t xml:space="preserve"> / </w:t>
      </w:r>
      <w:proofErr w:type="spellStart"/>
      <w:r>
        <w:t>unn</w:t>
      </w:r>
      <w:proofErr w:type="spellEnd"/>
      <w:r>
        <w:t xml:space="preserve"> das ewige leben / wie der Evangelist Joannes solches </w:t>
      </w:r>
      <w:proofErr w:type="spellStart"/>
      <w:r>
        <w:t>trostes</w:t>
      </w:r>
      <w:proofErr w:type="spellEnd"/>
      <w:r>
        <w:t xml:space="preserve"> voll ist / sondern gibt in auch die </w:t>
      </w:r>
      <w:proofErr w:type="spellStart"/>
      <w:r>
        <w:t>Sacrament</w:t>
      </w:r>
      <w:proofErr w:type="spellEnd"/>
      <w:r>
        <w:t xml:space="preserve"> des </w:t>
      </w:r>
      <w:proofErr w:type="spellStart"/>
      <w:r>
        <w:t>Tauffes</w:t>
      </w:r>
      <w:proofErr w:type="spellEnd"/>
      <w:r>
        <w:t xml:space="preserve"> / und des </w:t>
      </w:r>
      <w:proofErr w:type="spellStart"/>
      <w:r>
        <w:t>altars</w:t>
      </w:r>
      <w:proofErr w:type="spellEnd"/>
      <w:r>
        <w:t xml:space="preserve"> / wie </w:t>
      </w:r>
      <w:proofErr w:type="spellStart"/>
      <w:r>
        <w:t>brieff</w:t>
      </w:r>
      <w:proofErr w:type="spellEnd"/>
      <w:r>
        <w:t xml:space="preserve"> und </w:t>
      </w:r>
      <w:proofErr w:type="spellStart"/>
      <w:r>
        <w:t>sigel</w:t>
      </w:r>
      <w:proofErr w:type="spellEnd"/>
      <w:r>
        <w:t xml:space="preserve"> / </w:t>
      </w:r>
      <w:proofErr w:type="spellStart"/>
      <w:r>
        <w:t>beyde</w:t>
      </w:r>
      <w:proofErr w:type="spellEnd"/>
      <w:r>
        <w:t xml:space="preserve"> </w:t>
      </w:r>
      <w:proofErr w:type="spellStart"/>
      <w:r>
        <w:t>vergebung</w:t>
      </w:r>
      <w:proofErr w:type="spellEnd"/>
      <w:r>
        <w:t xml:space="preserve"> aller </w:t>
      </w:r>
      <w:proofErr w:type="spellStart"/>
      <w:r>
        <w:t>sünd</w:t>
      </w:r>
      <w:proofErr w:type="spellEnd"/>
      <w:r>
        <w:t xml:space="preserve"> / und des </w:t>
      </w:r>
      <w:proofErr w:type="spellStart"/>
      <w:r>
        <w:t>ewigenlebens</w:t>
      </w:r>
      <w:proofErr w:type="spellEnd"/>
      <w:r>
        <w:t xml:space="preserve"> / on verdienst </w:t>
      </w:r>
      <w:proofErr w:type="spellStart"/>
      <w:r>
        <w:t>geschenckt</w:t>
      </w:r>
      <w:proofErr w:type="spellEnd"/>
      <w:r>
        <w:t xml:space="preserve"> / </w:t>
      </w:r>
      <w:proofErr w:type="spellStart"/>
      <w:r>
        <w:t>auff</w:t>
      </w:r>
      <w:proofErr w:type="spellEnd"/>
      <w:r>
        <w:t xml:space="preserve"> das man durch den glauben / an in </w:t>
      </w:r>
      <w:proofErr w:type="spellStart"/>
      <w:r>
        <w:t>gerechtfertiget</w:t>
      </w:r>
      <w:proofErr w:type="spellEnd"/>
      <w:r>
        <w:t xml:space="preserve"> / der </w:t>
      </w:r>
      <w:proofErr w:type="spellStart"/>
      <w:r>
        <w:t>sünden</w:t>
      </w:r>
      <w:proofErr w:type="spellEnd"/>
      <w:r>
        <w:t xml:space="preserve"> feind werde / </w:t>
      </w:r>
      <w:proofErr w:type="spellStart"/>
      <w:r>
        <w:t>unnd</w:t>
      </w:r>
      <w:proofErr w:type="spellEnd"/>
      <w:r>
        <w:t xml:space="preserve"> durchs </w:t>
      </w:r>
      <w:proofErr w:type="spellStart"/>
      <w:r>
        <w:t>creütz</w:t>
      </w:r>
      <w:proofErr w:type="spellEnd"/>
      <w:r>
        <w:t xml:space="preserve"> in </w:t>
      </w:r>
      <w:proofErr w:type="spellStart"/>
      <w:r>
        <w:t>himmel</w:t>
      </w:r>
      <w:proofErr w:type="spellEnd"/>
      <w:r>
        <w:t xml:space="preserve"> komme / wie Christus. </w:t>
      </w:r>
    </w:p>
    <w:p w14:paraId="7F660396" w14:textId="77777777" w:rsidR="00833A43" w:rsidRDefault="00833A43" w:rsidP="00833A43">
      <w:pPr>
        <w:pStyle w:val="StandardWeb"/>
      </w:pPr>
      <w:r>
        <w:t xml:space="preserve">Dann wie Christus alle </w:t>
      </w:r>
      <w:proofErr w:type="spellStart"/>
      <w:r>
        <w:t>menschen</w:t>
      </w:r>
      <w:proofErr w:type="spellEnd"/>
      <w:r>
        <w:t xml:space="preserve"> / </w:t>
      </w:r>
      <w:proofErr w:type="spellStart"/>
      <w:r>
        <w:t>dadrumb</w:t>
      </w:r>
      <w:proofErr w:type="spellEnd"/>
      <w:r>
        <w:t xml:space="preserve"> </w:t>
      </w:r>
      <w:proofErr w:type="spellStart"/>
      <w:r>
        <w:t>leret</w:t>
      </w:r>
      <w:proofErr w:type="spellEnd"/>
      <w:r>
        <w:t xml:space="preserve"> ablassen von allem / so wider das </w:t>
      </w:r>
      <w:proofErr w:type="spellStart"/>
      <w:r>
        <w:t>gesatz</w:t>
      </w:r>
      <w:proofErr w:type="spellEnd"/>
      <w:r>
        <w:t xml:space="preserve"> </w:t>
      </w:r>
      <w:proofErr w:type="spellStart"/>
      <w:r>
        <w:t>würt</w:t>
      </w:r>
      <w:proofErr w:type="spellEnd"/>
      <w:r>
        <w:t xml:space="preserve"> gedacht / </w:t>
      </w:r>
      <w:proofErr w:type="spellStart"/>
      <w:r>
        <w:t>geredt</w:t>
      </w:r>
      <w:proofErr w:type="spellEnd"/>
      <w:r>
        <w:t xml:space="preserve"> / gethan / das er weißt das Gott alle die plagen </w:t>
      </w:r>
      <w:proofErr w:type="spellStart"/>
      <w:r>
        <w:t>würt</w:t>
      </w:r>
      <w:proofErr w:type="spellEnd"/>
      <w:r>
        <w:t xml:space="preserve"> / und </w:t>
      </w:r>
      <w:proofErr w:type="spellStart"/>
      <w:r>
        <w:t>verdamen</w:t>
      </w:r>
      <w:proofErr w:type="spellEnd"/>
      <w:r>
        <w:t xml:space="preserve"> will / so nicht </w:t>
      </w:r>
      <w:proofErr w:type="spellStart"/>
      <w:r>
        <w:t>busse</w:t>
      </w:r>
      <w:proofErr w:type="spellEnd"/>
      <w:r>
        <w:t xml:space="preserve"> thun / </w:t>
      </w:r>
      <w:proofErr w:type="spellStart"/>
      <w:r>
        <w:t>widerumb</w:t>
      </w:r>
      <w:proofErr w:type="spellEnd"/>
      <w:r>
        <w:t xml:space="preserve"> </w:t>
      </w:r>
      <w:proofErr w:type="spellStart"/>
      <w:r>
        <w:t>guttes</w:t>
      </w:r>
      <w:proofErr w:type="spellEnd"/>
      <w:r>
        <w:t xml:space="preserve"> thun will / allen </w:t>
      </w:r>
      <w:proofErr w:type="spellStart"/>
      <w:r>
        <w:t>jhene</w:t>
      </w:r>
      <w:proofErr w:type="spellEnd"/>
      <w:r>
        <w:t xml:space="preserve"> so vom </w:t>
      </w:r>
      <w:proofErr w:type="spellStart"/>
      <w:r>
        <w:t>boesen</w:t>
      </w:r>
      <w:proofErr w:type="spellEnd"/>
      <w:r>
        <w:t xml:space="preserve"> lassen / und sich bessern / Also </w:t>
      </w:r>
      <w:proofErr w:type="spellStart"/>
      <w:r>
        <w:t>leret</w:t>
      </w:r>
      <w:proofErr w:type="spellEnd"/>
      <w:r>
        <w:t xml:space="preserve"> er alle die / so fromm und selig worden sind / durch die </w:t>
      </w:r>
      <w:proofErr w:type="spellStart"/>
      <w:r>
        <w:t>blosse</w:t>
      </w:r>
      <w:proofErr w:type="spellEnd"/>
      <w:r>
        <w:t xml:space="preserve"> </w:t>
      </w:r>
      <w:proofErr w:type="spellStart"/>
      <w:r>
        <w:t>zuversicht</w:t>
      </w:r>
      <w:proofErr w:type="spellEnd"/>
      <w:r>
        <w:t xml:space="preserve"> / an die </w:t>
      </w:r>
      <w:proofErr w:type="spellStart"/>
      <w:r>
        <w:t>gnade</w:t>
      </w:r>
      <w:proofErr w:type="spellEnd"/>
      <w:r>
        <w:t xml:space="preserve"> Gottes in Christo versprochen / alles </w:t>
      </w:r>
      <w:proofErr w:type="spellStart"/>
      <w:r>
        <w:t>dencken</w:t>
      </w:r>
      <w:proofErr w:type="spellEnd"/>
      <w:r>
        <w:t xml:space="preserve"> / reden / thun / so das </w:t>
      </w:r>
      <w:proofErr w:type="spellStart"/>
      <w:r>
        <w:t>gesatz</w:t>
      </w:r>
      <w:proofErr w:type="spellEnd"/>
      <w:r>
        <w:t xml:space="preserve"> nicht allein </w:t>
      </w:r>
      <w:proofErr w:type="spellStart"/>
      <w:r>
        <w:t>gepeüt</w:t>
      </w:r>
      <w:proofErr w:type="spellEnd"/>
      <w:r>
        <w:t xml:space="preserve"> / sondern auch nicht </w:t>
      </w:r>
      <w:proofErr w:type="spellStart"/>
      <w:r>
        <w:t>verpeut</w:t>
      </w:r>
      <w:proofErr w:type="spellEnd"/>
      <w:r>
        <w:t xml:space="preserve">. Dann was das </w:t>
      </w:r>
      <w:proofErr w:type="spellStart"/>
      <w:r>
        <w:t>gesatz</w:t>
      </w:r>
      <w:proofErr w:type="spellEnd"/>
      <w:r>
        <w:t xml:space="preserve"> </w:t>
      </w:r>
      <w:proofErr w:type="spellStart"/>
      <w:r>
        <w:t>verpeüt</w:t>
      </w:r>
      <w:proofErr w:type="spellEnd"/>
      <w:r>
        <w:t xml:space="preserve"> / des </w:t>
      </w:r>
      <w:proofErr w:type="spellStart"/>
      <w:r>
        <w:t>widerspiel</w:t>
      </w:r>
      <w:proofErr w:type="spellEnd"/>
      <w:r>
        <w:t xml:space="preserve"> </w:t>
      </w:r>
      <w:proofErr w:type="spellStart"/>
      <w:r>
        <w:t>gepeüt</w:t>
      </w:r>
      <w:proofErr w:type="spellEnd"/>
      <w:r>
        <w:t xml:space="preserve"> es / als wann es spricht / du </w:t>
      </w:r>
      <w:proofErr w:type="spellStart"/>
      <w:r>
        <w:t>solt</w:t>
      </w:r>
      <w:proofErr w:type="spellEnd"/>
      <w:r>
        <w:t xml:space="preserve"> nicht ehebrechen / will es sagen / du </w:t>
      </w:r>
      <w:proofErr w:type="spellStart"/>
      <w:r>
        <w:t>solt</w:t>
      </w:r>
      <w:proofErr w:type="spellEnd"/>
      <w:r>
        <w:t xml:space="preserve"> </w:t>
      </w:r>
      <w:proofErr w:type="spellStart"/>
      <w:r>
        <w:t>keüsch</w:t>
      </w:r>
      <w:proofErr w:type="spellEnd"/>
      <w:r>
        <w:t xml:space="preserve"> sein / mit </w:t>
      </w:r>
      <w:proofErr w:type="spellStart"/>
      <w:r>
        <w:t>gedancken</w:t>
      </w:r>
      <w:proofErr w:type="spellEnd"/>
      <w:r>
        <w:t xml:space="preserve"> / </w:t>
      </w:r>
      <w:proofErr w:type="spellStart"/>
      <w:r>
        <w:t>wortten</w:t>
      </w:r>
      <w:proofErr w:type="spellEnd"/>
      <w:r>
        <w:t xml:space="preserve"> / </w:t>
      </w:r>
      <w:proofErr w:type="spellStart"/>
      <w:r>
        <w:t>wercken</w:t>
      </w:r>
      <w:proofErr w:type="spellEnd"/>
      <w:r>
        <w:t xml:space="preserve">. Wann es spricht / du </w:t>
      </w:r>
      <w:proofErr w:type="spellStart"/>
      <w:r>
        <w:t>solt</w:t>
      </w:r>
      <w:proofErr w:type="spellEnd"/>
      <w:r>
        <w:t xml:space="preserve"> nicht </w:t>
      </w:r>
      <w:proofErr w:type="spellStart"/>
      <w:r>
        <w:t>stelen</w:t>
      </w:r>
      <w:proofErr w:type="spellEnd"/>
      <w:r>
        <w:t xml:space="preserve"> / will es sagen / du </w:t>
      </w:r>
      <w:proofErr w:type="spellStart"/>
      <w:r>
        <w:t>solt</w:t>
      </w:r>
      <w:proofErr w:type="spellEnd"/>
      <w:r>
        <w:t xml:space="preserve"> arbeiten / </w:t>
      </w:r>
      <w:proofErr w:type="spellStart"/>
      <w:r>
        <w:t>mildt</w:t>
      </w:r>
      <w:proofErr w:type="spellEnd"/>
      <w:r>
        <w:t xml:space="preserve"> sein / und so fort an. Dann alles was Christus </w:t>
      </w:r>
      <w:proofErr w:type="spellStart"/>
      <w:r>
        <w:t>geleret</w:t>
      </w:r>
      <w:proofErr w:type="spellEnd"/>
      <w:r>
        <w:t xml:space="preserve"> hat / von </w:t>
      </w:r>
      <w:proofErr w:type="spellStart"/>
      <w:r>
        <w:t>gutten</w:t>
      </w:r>
      <w:proofErr w:type="spellEnd"/>
      <w:r>
        <w:t xml:space="preserve"> </w:t>
      </w:r>
      <w:proofErr w:type="spellStart"/>
      <w:r>
        <w:t>wercken</w:t>
      </w:r>
      <w:proofErr w:type="spellEnd"/>
      <w:r>
        <w:t xml:space="preserve"> / das ist mit einer </w:t>
      </w:r>
      <w:proofErr w:type="spellStart"/>
      <w:r>
        <w:t>kurtzen</w:t>
      </w:r>
      <w:proofErr w:type="spellEnd"/>
      <w:r>
        <w:t xml:space="preserve"> summa / in den </w:t>
      </w:r>
      <w:proofErr w:type="spellStart"/>
      <w:r>
        <w:t>zehen</w:t>
      </w:r>
      <w:proofErr w:type="spellEnd"/>
      <w:r>
        <w:t xml:space="preserve"> </w:t>
      </w:r>
      <w:proofErr w:type="spellStart"/>
      <w:r>
        <w:t>gebotten</w:t>
      </w:r>
      <w:proofErr w:type="spellEnd"/>
      <w:r>
        <w:t xml:space="preserve"> verfasset. Es </w:t>
      </w:r>
      <w:proofErr w:type="spellStart"/>
      <w:r>
        <w:t>freüwen</w:t>
      </w:r>
      <w:proofErr w:type="spellEnd"/>
      <w:r>
        <w:t xml:space="preserve"> sich </w:t>
      </w:r>
      <w:proofErr w:type="spellStart"/>
      <w:r>
        <w:t>himmel</w:t>
      </w:r>
      <w:proofErr w:type="spellEnd"/>
      <w:r>
        <w:t xml:space="preserve"> und erden / </w:t>
      </w:r>
      <w:proofErr w:type="spellStart"/>
      <w:r>
        <w:t>diser</w:t>
      </w:r>
      <w:proofErr w:type="spellEnd"/>
      <w:r>
        <w:t xml:space="preserve"> </w:t>
      </w:r>
      <w:proofErr w:type="spellStart"/>
      <w:r>
        <w:t>lere</w:t>
      </w:r>
      <w:proofErr w:type="spellEnd"/>
      <w:r>
        <w:t xml:space="preserve"> Christi. Dann es ist kein Titel in allen </w:t>
      </w:r>
      <w:proofErr w:type="spellStart"/>
      <w:r>
        <w:t>wortten</w:t>
      </w:r>
      <w:proofErr w:type="spellEnd"/>
      <w:r>
        <w:t xml:space="preserve"> Christi / das nicht </w:t>
      </w:r>
      <w:proofErr w:type="spellStart"/>
      <w:r>
        <w:t>himmel</w:t>
      </w:r>
      <w:proofErr w:type="spellEnd"/>
      <w:r>
        <w:t xml:space="preserve"> und erden voller </w:t>
      </w:r>
      <w:proofErr w:type="spellStart"/>
      <w:r>
        <w:t>saeligkeit</w:t>
      </w:r>
      <w:proofErr w:type="spellEnd"/>
      <w:r>
        <w:t xml:space="preserve"> / allen denen bringen wird </w:t>
      </w:r>
      <w:proofErr w:type="spellStart"/>
      <w:r>
        <w:t>ewigklich</w:t>
      </w:r>
      <w:proofErr w:type="spellEnd"/>
      <w:r>
        <w:t xml:space="preserve"> / die es glauben / und darnach thun. </w:t>
      </w:r>
    </w:p>
    <w:p w14:paraId="07A49E36" w14:textId="77777777" w:rsidR="00833A43" w:rsidRDefault="00833A43" w:rsidP="00833A43">
      <w:pPr>
        <w:pStyle w:val="StandardWeb"/>
      </w:pPr>
      <w:r>
        <w:t xml:space="preserve">Wer hat aber Christi </w:t>
      </w:r>
      <w:proofErr w:type="spellStart"/>
      <w:r>
        <w:t>wortten</w:t>
      </w:r>
      <w:proofErr w:type="spellEnd"/>
      <w:r>
        <w:t xml:space="preserve"> geglaubt / </w:t>
      </w:r>
      <w:proofErr w:type="spellStart"/>
      <w:r>
        <w:t>unnd</w:t>
      </w:r>
      <w:proofErr w:type="spellEnd"/>
      <w:r>
        <w:t xml:space="preserve"> </w:t>
      </w:r>
      <w:proofErr w:type="spellStart"/>
      <w:r>
        <w:t>gefolget</w:t>
      </w:r>
      <w:proofErr w:type="spellEnd"/>
      <w:r>
        <w:t xml:space="preserve">? Er kam in sein </w:t>
      </w:r>
      <w:proofErr w:type="spellStart"/>
      <w:r>
        <w:t>eygenthumb</w:t>
      </w:r>
      <w:proofErr w:type="spellEnd"/>
      <w:r>
        <w:t xml:space="preserve"> / </w:t>
      </w:r>
      <w:proofErr w:type="spellStart"/>
      <w:r>
        <w:t>unnd</w:t>
      </w:r>
      <w:proofErr w:type="spellEnd"/>
      <w:r>
        <w:t xml:space="preserve"> die seinen </w:t>
      </w:r>
      <w:proofErr w:type="spellStart"/>
      <w:r>
        <w:t>namen</w:t>
      </w:r>
      <w:proofErr w:type="spellEnd"/>
      <w:r>
        <w:t xml:space="preserve"> in nicht </w:t>
      </w:r>
      <w:proofErr w:type="spellStart"/>
      <w:r>
        <w:t>auff</w:t>
      </w:r>
      <w:proofErr w:type="spellEnd"/>
      <w:r>
        <w:t xml:space="preserve">. Der </w:t>
      </w:r>
      <w:proofErr w:type="spellStart"/>
      <w:r>
        <w:t>knecht</w:t>
      </w:r>
      <w:proofErr w:type="spellEnd"/>
      <w:r>
        <w:t xml:space="preserve"> ist nicht </w:t>
      </w:r>
      <w:proofErr w:type="spellStart"/>
      <w:r>
        <w:t>groesser</w:t>
      </w:r>
      <w:proofErr w:type="spellEnd"/>
      <w:r>
        <w:t xml:space="preserve"> / dann sein </w:t>
      </w:r>
      <w:proofErr w:type="spellStart"/>
      <w:r>
        <w:t>herr</w:t>
      </w:r>
      <w:proofErr w:type="spellEnd"/>
      <w:r>
        <w:t xml:space="preserve">. </w:t>
      </w:r>
    </w:p>
    <w:p w14:paraId="515635E3" w14:textId="77777777" w:rsidR="00833A43" w:rsidRDefault="00833A43" w:rsidP="00833A43">
      <w:pPr>
        <w:pStyle w:val="StandardWeb"/>
      </w:pPr>
      <w:proofErr w:type="spellStart"/>
      <w:r>
        <w:t>Drumb</w:t>
      </w:r>
      <w:proofErr w:type="spellEnd"/>
      <w:r>
        <w:t xml:space="preserve"> ists gar kein wunder / das man unserm Evangelio von Christo / weniger glaubt / </w:t>
      </w:r>
      <w:proofErr w:type="spellStart"/>
      <w:r>
        <w:t>unnd</w:t>
      </w:r>
      <w:proofErr w:type="spellEnd"/>
      <w:r>
        <w:t xml:space="preserve"> folget / dann Christo </w:t>
      </w:r>
      <w:proofErr w:type="spellStart"/>
      <w:r>
        <w:t>selbs</w:t>
      </w:r>
      <w:proofErr w:type="spellEnd"/>
      <w:r>
        <w:t xml:space="preserve">. Dann klaget Christus </w:t>
      </w:r>
      <w:proofErr w:type="spellStart"/>
      <w:r>
        <w:t>selbs</w:t>
      </w:r>
      <w:proofErr w:type="spellEnd"/>
      <w:r>
        <w:t xml:space="preserve"> / </w:t>
      </w:r>
      <w:proofErr w:type="spellStart"/>
      <w:r>
        <w:t>yederman</w:t>
      </w:r>
      <w:proofErr w:type="spellEnd"/>
      <w:r>
        <w:t xml:space="preserve"> entschuldige sich / das er Gottes </w:t>
      </w:r>
      <w:proofErr w:type="spellStart"/>
      <w:r>
        <w:t>wortt</w:t>
      </w:r>
      <w:proofErr w:type="spellEnd"/>
      <w:r>
        <w:t xml:space="preserve"> nicht </w:t>
      </w:r>
      <w:proofErr w:type="spellStart"/>
      <w:r>
        <w:t>hoere</w:t>
      </w:r>
      <w:proofErr w:type="spellEnd"/>
      <w:r>
        <w:t xml:space="preserve"> / </w:t>
      </w:r>
      <w:proofErr w:type="spellStart"/>
      <w:r>
        <w:t>unnd</w:t>
      </w:r>
      <w:proofErr w:type="spellEnd"/>
      <w:r>
        <w:t xml:space="preserve"> spricht nicht allein / das </w:t>
      </w:r>
      <w:proofErr w:type="spellStart"/>
      <w:r>
        <w:t>vierde</w:t>
      </w:r>
      <w:proofErr w:type="spellEnd"/>
      <w:r>
        <w:t xml:space="preserve"> teil </w:t>
      </w:r>
      <w:proofErr w:type="spellStart"/>
      <w:r>
        <w:t>samens</w:t>
      </w:r>
      <w:proofErr w:type="spellEnd"/>
      <w:r>
        <w:t xml:space="preserve"> / bringe </w:t>
      </w:r>
      <w:proofErr w:type="spellStart"/>
      <w:r>
        <w:t>frucht</w:t>
      </w:r>
      <w:proofErr w:type="spellEnd"/>
      <w:r>
        <w:t xml:space="preserve"> / sondern auch das wenig </w:t>
      </w:r>
      <w:proofErr w:type="spellStart"/>
      <w:r>
        <w:t>ausserwelten</w:t>
      </w:r>
      <w:proofErr w:type="spellEnd"/>
      <w:r>
        <w:t xml:space="preserve"> </w:t>
      </w:r>
      <w:proofErr w:type="spellStart"/>
      <w:r>
        <w:t>seyen</w:t>
      </w:r>
      <w:proofErr w:type="spellEnd"/>
      <w:r>
        <w:t xml:space="preserve"> / summa / wer habe dem werde gegeben / wer aber nicht habe / dem werde auch genommen / das er habe. Was ists wunder / das alle sorg </w:t>
      </w:r>
      <w:proofErr w:type="spellStart"/>
      <w:r>
        <w:t>unnd</w:t>
      </w:r>
      <w:proofErr w:type="spellEnd"/>
      <w:r>
        <w:t xml:space="preserve"> </w:t>
      </w:r>
      <w:proofErr w:type="spellStart"/>
      <w:r>
        <w:t>muehe</w:t>
      </w:r>
      <w:proofErr w:type="spellEnd"/>
      <w:r>
        <w:t xml:space="preserve"> / der </w:t>
      </w:r>
      <w:proofErr w:type="spellStart"/>
      <w:r>
        <w:t>Evangelischenprediger</w:t>
      </w:r>
      <w:proofErr w:type="spellEnd"/>
      <w:r>
        <w:t xml:space="preserve"> / am </w:t>
      </w:r>
      <w:proofErr w:type="spellStart"/>
      <w:r>
        <w:t>grossen</w:t>
      </w:r>
      <w:proofErr w:type="spellEnd"/>
      <w:r>
        <w:t xml:space="preserve"> </w:t>
      </w:r>
      <w:proofErr w:type="spellStart"/>
      <w:r>
        <w:t>hauffen</w:t>
      </w:r>
      <w:proofErr w:type="spellEnd"/>
      <w:r>
        <w:t xml:space="preserve"> </w:t>
      </w:r>
      <w:proofErr w:type="spellStart"/>
      <w:r>
        <w:t>verlorn</w:t>
      </w:r>
      <w:proofErr w:type="spellEnd"/>
      <w:r>
        <w:t xml:space="preserve"> ist / und am kleinen </w:t>
      </w:r>
      <w:proofErr w:type="spellStart"/>
      <w:r>
        <w:t>heüfflin</w:t>
      </w:r>
      <w:proofErr w:type="spellEnd"/>
      <w:r>
        <w:t xml:space="preserve"> so wenig </w:t>
      </w:r>
      <w:proofErr w:type="spellStart"/>
      <w:r>
        <w:t>frucht</w:t>
      </w:r>
      <w:proofErr w:type="spellEnd"/>
      <w:r>
        <w:t xml:space="preserve"> bringt / das wir sagen </w:t>
      </w:r>
      <w:proofErr w:type="spellStart"/>
      <w:r>
        <w:t>muessen</w:t>
      </w:r>
      <w:proofErr w:type="spellEnd"/>
      <w:r>
        <w:t xml:space="preserve"> / ich glaub eine Christliche </w:t>
      </w:r>
      <w:proofErr w:type="spellStart"/>
      <w:r>
        <w:t>kirchen</w:t>
      </w:r>
      <w:proofErr w:type="spellEnd"/>
      <w:r>
        <w:t xml:space="preserve"> / </w:t>
      </w:r>
      <w:proofErr w:type="spellStart"/>
      <w:r>
        <w:t>unnd</w:t>
      </w:r>
      <w:proofErr w:type="spellEnd"/>
      <w:r>
        <w:t xml:space="preserve"> nicht / ich sehe eine Christliche </w:t>
      </w:r>
      <w:proofErr w:type="spellStart"/>
      <w:r>
        <w:t>kirchen</w:t>
      </w:r>
      <w:proofErr w:type="spellEnd"/>
      <w:r>
        <w:t xml:space="preserve">? Ja so der Herr Jesus </w:t>
      </w:r>
      <w:proofErr w:type="spellStart"/>
      <w:r>
        <w:t>selbs</w:t>
      </w:r>
      <w:proofErr w:type="spellEnd"/>
      <w:r>
        <w:t xml:space="preserve"> ein Beelzebub / Samariter / schlemmer / geselle der </w:t>
      </w:r>
      <w:proofErr w:type="spellStart"/>
      <w:r>
        <w:t>sünder</w:t>
      </w:r>
      <w:proofErr w:type="spellEnd"/>
      <w:r>
        <w:t xml:space="preserve"> / </w:t>
      </w:r>
      <w:proofErr w:type="spellStart"/>
      <w:r>
        <w:t>auffruerer</w:t>
      </w:r>
      <w:proofErr w:type="spellEnd"/>
      <w:r>
        <w:t xml:space="preserve"> / </w:t>
      </w:r>
      <w:proofErr w:type="spellStart"/>
      <w:r>
        <w:t>Ehrgeitzig</w:t>
      </w:r>
      <w:proofErr w:type="spellEnd"/>
      <w:r>
        <w:t xml:space="preserve"> / gescholten ist worden / unser </w:t>
      </w:r>
      <w:proofErr w:type="spellStart"/>
      <w:r>
        <w:t>sünden</w:t>
      </w:r>
      <w:proofErr w:type="spellEnd"/>
      <w:r>
        <w:t xml:space="preserve"> halben / </w:t>
      </w:r>
      <w:proofErr w:type="spellStart"/>
      <w:r>
        <w:t>auff</w:t>
      </w:r>
      <w:proofErr w:type="spellEnd"/>
      <w:r>
        <w:t xml:space="preserve"> das wir Gottes </w:t>
      </w:r>
      <w:proofErr w:type="spellStart"/>
      <w:r>
        <w:t>kinder</w:t>
      </w:r>
      <w:proofErr w:type="spellEnd"/>
      <w:r>
        <w:t xml:space="preserve"> </w:t>
      </w:r>
      <w:proofErr w:type="spellStart"/>
      <w:r>
        <w:t>genennet</w:t>
      </w:r>
      <w:proofErr w:type="spellEnd"/>
      <w:r>
        <w:t xml:space="preserve"> / </w:t>
      </w:r>
      <w:proofErr w:type="spellStart"/>
      <w:r>
        <w:t>unnd</w:t>
      </w:r>
      <w:proofErr w:type="spellEnd"/>
      <w:r>
        <w:t xml:space="preserve"> erben </w:t>
      </w:r>
      <w:proofErr w:type="spellStart"/>
      <w:r>
        <w:t>wuerden</w:t>
      </w:r>
      <w:proofErr w:type="spellEnd"/>
      <w:r>
        <w:t xml:space="preserve"> / was ists wunder / das alle </w:t>
      </w:r>
      <w:proofErr w:type="spellStart"/>
      <w:r>
        <w:t>verechter</w:t>
      </w:r>
      <w:proofErr w:type="spellEnd"/>
      <w:r>
        <w:t xml:space="preserve"> des </w:t>
      </w:r>
      <w:proofErr w:type="spellStart"/>
      <w:r>
        <w:t>wortts</w:t>
      </w:r>
      <w:proofErr w:type="spellEnd"/>
      <w:r>
        <w:t xml:space="preserve"> / nicht allein das Evangelion nach des </w:t>
      </w:r>
      <w:proofErr w:type="spellStart"/>
      <w:r>
        <w:t>predigers</w:t>
      </w:r>
      <w:proofErr w:type="spellEnd"/>
      <w:r>
        <w:t xml:space="preserve"> </w:t>
      </w:r>
      <w:proofErr w:type="spellStart"/>
      <w:r>
        <w:t>namen</w:t>
      </w:r>
      <w:proofErr w:type="spellEnd"/>
      <w:r>
        <w:t xml:space="preserve"> / urteilen und nennen / sondern auch / wie ein </w:t>
      </w:r>
      <w:proofErr w:type="spellStart"/>
      <w:r>
        <w:t>yeglicher</w:t>
      </w:r>
      <w:proofErr w:type="spellEnd"/>
      <w:r>
        <w:t xml:space="preserve"> </w:t>
      </w:r>
      <w:proofErr w:type="spellStart"/>
      <w:r>
        <w:t>gesinnet</w:t>
      </w:r>
      <w:proofErr w:type="spellEnd"/>
      <w:r>
        <w:t xml:space="preserve"> ist / </w:t>
      </w:r>
      <w:proofErr w:type="spellStart"/>
      <w:r>
        <w:t>unnd</w:t>
      </w:r>
      <w:proofErr w:type="spellEnd"/>
      <w:r>
        <w:t xml:space="preserve"> lebet / also </w:t>
      </w:r>
      <w:proofErr w:type="spellStart"/>
      <w:r>
        <w:t>helt</w:t>
      </w:r>
      <w:proofErr w:type="spellEnd"/>
      <w:r>
        <w:t xml:space="preserve"> er auch / </w:t>
      </w:r>
      <w:proofErr w:type="spellStart"/>
      <w:r>
        <w:t>unnd</w:t>
      </w:r>
      <w:proofErr w:type="spellEnd"/>
      <w:r>
        <w:t xml:space="preserve"> redet von des </w:t>
      </w:r>
      <w:proofErr w:type="spellStart"/>
      <w:r>
        <w:t>predigers</w:t>
      </w:r>
      <w:proofErr w:type="spellEnd"/>
      <w:r>
        <w:t xml:space="preserve"> leben? Dazu kund es Christus nicht bringen / das er Gottes </w:t>
      </w:r>
      <w:proofErr w:type="spellStart"/>
      <w:r>
        <w:t>wortt</w:t>
      </w:r>
      <w:proofErr w:type="spellEnd"/>
      <w:r>
        <w:t xml:space="preserve"> </w:t>
      </w:r>
      <w:proofErr w:type="spellStart"/>
      <w:r>
        <w:t>ungelestert</w:t>
      </w:r>
      <w:proofErr w:type="spellEnd"/>
      <w:r>
        <w:t xml:space="preserve"> / </w:t>
      </w:r>
      <w:proofErr w:type="spellStart"/>
      <w:r>
        <w:t>unnd</w:t>
      </w:r>
      <w:proofErr w:type="spellEnd"/>
      <w:r>
        <w:t xml:space="preserve"> mit </w:t>
      </w:r>
      <w:proofErr w:type="spellStart"/>
      <w:r>
        <w:t>ruege</w:t>
      </w:r>
      <w:proofErr w:type="spellEnd"/>
      <w:r>
        <w:t xml:space="preserve"> </w:t>
      </w:r>
      <w:proofErr w:type="spellStart"/>
      <w:r>
        <w:t>geprediget</w:t>
      </w:r>
      <w:proofErr w:type="spellEnd"/>
      <w:r>
        <w:t xml:space="preserve"> </w:t>
      </w:r>
      <w:proofErr w:type="spellStart"/>
      <w:r>
        <w:t>hette</w:t>
      </w:r>
      <w:proofErr w:type="spellEnd"/>
      <w:r>
        <w:t xml:space="preserve"> / sondern klaget immerdar / </w:t>
      </w:r>
      <w:proofErr w:type="spellStart"/>
      <w:r>
        <w:t>unnd</w:t>
      </w:r>
      <w:proofErr w:type="spellEnd"/>
      <w:r>
        <w:t xml:space="preserve"> sprach / die </w:t>
      </w:r>
      <w:proofErr w:type="spellStart"/>
      <w:r>
        <w:t>weißheit</w:t>
      </w:r>
      <w:proofErr w:type="spellEnd"/>
      <w:r>
        <w:t xml:space="preserve"> </w:t>
      </w:r>
      <w:proofErr w:type="spellStart"/>
      <w:r>
        <w:t>muste</w:t>
      </w:r>
      <w:proofErr w:type="spellEnd"/>
      <w:r>
        <w:t xml:space="preserve"> sich / von </w:t>
      </w:r>
      <w:proofErr w:type="spellStart"/>
      <w:r>
        <w:t>jren</w:t>
      </w:r>
      <w:proofErr w:type="spellEnd"/>
      <w:r>
        <w:t xml:space="preserve"> </w:t>
      </w:r>
      <w:proofErr w:type="spellStart"/>
      <w:r>
        <w:t>kindern</w:t>
      </w:r>
      <w:proofErr w:type="spellEnd"/>
      <w:r>
        <w:t xml:space="preserve"> rechtfertigen lassen. Wie </w:t>
      </w:r>
      <w:proofErr w:type="spellStart"/>
      <w:r>
        <w:t>solten</w:t>
      </w:r>
      <w:proofErr w:type="spellEnd"/>
      <w:r>
        <w:t xml:space="preserve"> es dann / die lieben </w:t>
      </w:r>
      <w:proofErr w:type="spellStart"/>
      <w:r>
        <w:t>prediger</w:t>
      </w:r>
      <w:proofErr w:type="spellEnd"/>
      <w:r>
        <w:t xml:space="preserve"> dahin bringen / </w:t>
      </w:r>
      <w:proofErr w:type="spellStart"/>
      <w:r>
        <w:t>dz</w:t>
      </w:r>
      <w:proofErr w:type="spellEnd"/>
      <w:r>
        <w:t xml:space="preserve"> sie Christum mit </w:t>
      </w:r>
      <w:proofErr w:type="spellStart"/>
      <w:r>
        <w:t>friden</w:t>
      </w:r>
      <w:proofErr w:type="spellEnd"/>
      <w:r>
        <w:t xml:space="preserve"> / in </w:t>
      </w:r>
      <w:proofErr w:type="spellStart"/>
      <w:r>
        <w:t>diser</w:t>
      </w:r>
      <w:proofErr w:type="spellEnd"/>
      <w:r>
        <w:t xml:space="preserve"> </w:t>
      </w:r>
      <w:proofErr w:type="spellStart"/>
      <w:r>
        <w:t>auffruerischen</w:t>
      </w:r>
      <w:proofErr w:type="spellEnd"/>
      <w:r>
        <w:t xml:space="preserve"> </w:t>
      </w:r>
      <w:proofErr w:type="spellStart"/>
      <w:r>
        <w:t>welt</w:t>
      </w:r>
      <w:proofErr w:type="spellEnd"/>
      <w:r>
        <w:t xml:space="preserve"> predigten / und nicht sagen </w:t>
      </w:r>
      <w:proofErr w:type="spellStart"/>
      <w:r>
        <w:t>muesten</w:t>
      </w:r>
      <w:proofErr w:type="spellEnd"/>
      <w:r>
        <w:t xml:space="preserve"> / wie die </w:t>
      </w:r>
      <w:proofErr w:type="spellStart"/>
      <w:r>
        <w:t>kinder</w:t>
      </w:r>
      <w:proofErr w:type="spellEnd"/>
      <w:r>
        <w:t xml:space="preserve"> </w:t>
      </w:r>
      <w:proofErr w:type="spellStart"/>
      <w:r>
        <w:t>auff</w:t>
      </w:r>
      <w:proofErr w:type="spellEnd"/>
      <w:r>
        <w:t xml:space="preserve"> dem </w:t>
      </w:r>
      <w:proofErr w:type="spellStart"/>
      <w:r>
        <w:t>marckt</w:t>
      </w:r>
      <w:proofErr w:type="spellEnd"/>
      <w:r>
        <w:t xml:space="preserve"> / </w:t>
      </w:r>
      <w:proofErr w:type="spellStart"/>
      <w:r>
        <w:t>pfeiffen</w:t>
      </w:r>
      <w:proofErr w:type="spellEnd"/>
      <w:r>
        <w:t xml:space="preserve"> wir / so </w:t>
      </w:r>
      <w:proofErr w:type="spellStart"/>
      <w:r>
        <w:t>tantzt</w:t>
      </w:r>
      <w:proofErr w:type="spellEnd"/>
      <w:r>
        <w:t xml:space="preserve"> </w:t>
      </w:r>
      <w:proofErr w:type="spellStart"/>
      <w:r>
        <w:t>ir</w:t>
      </w:r>
      <w:proofErr w:type="spellEnd"/>
      <w:r>
        <w:t xml:space="preserve"> nicht / klagen wir / so weinet </w:t>
      </w:r>
      <w:proofErr w:type="spellStart"/>
      <w:r>
        <w:t>ir</w:t>
      </w:r>
      <w:proofErr w:type="spellEnd"/>
      <w:r>
        <w:t xml:space="preserve"> nicht? Aber was saget Christus dazu? Jerusalem weil du nicht </w:t>
      </w:r>
      <w:proofErr w:type="spellStart"/>
      <w:r>
        <w:t>erkandt</w:t>
      </w:r>
      <w:proofErr w:type="spellEnd"/>
      <w:r>
        <w:t xml:space="preserve"> hast / die </w:t>
      </w:r>
      <w:proofErr w:type="spellStart"/>
      <w:r>
        <w:t>zeyt</w:t>
      </w:r>
      <w:proofErr w:type="spellEnd"/>
      <w:r>
        <w:t xml:space="preserve"> deiner </w:t>
      </w:r>
      <w:proofErr w:type="spellStart"/>
      <w:r>
        <w:t>heimsuchung</w:t>
      </w:r>
      <w:proofErr w:type="spellEnd"/>
      <w:r>
        <w:t xml:space="preserve"> / so </w:t>
      </w:r>
      <w:proofErr w:type="spellStart"/>
      <w:r>
        <w:t>würstu</w:t>
      </w:r>
      <w:proofErr w:type="spellEnd"/>
      <w:r>
        <w:t xml:space="preserve"> du </w:t>
      </w:r>
      <w:proofErr w:type="spellStart"/>
      <w:r>
        <w:t>geschleifft</w:t>
      </w:r>
      <w:proofErr w:type="spellEnd"/>
      <w:r>
        <w:t xml:space="preserve"> werden / </w:t>
      </w:r>
      <w:proofErr w:type="spellStart"/>
      <w:r>
        <w:t>unnd</w:t>
      </w:r>
      <w:proofErr w:type="spellEnd"/>
      <w:r>
        <w:t xml:space="preserve"> </w:t>
      </w:r>
      <w:proofErr w:type="spellStart"/>
      <w:r>
        <w:t>würdt</w:t>
      </w:r>
      <w:proofErr w:type="spellEnd"/>
      <w:r>
        <w:t xml:space="preserve"> kein stein </w:t>
      </w:r>
      <w:proofErr w:type="spellStart"/>
      <w:r>
        <w:t>auff</w:t>
      </w:r>
      <w:proofErr w:type="spellEnd"/>
      <w:r>
        <w:t xml:space="preserve"> dem andern </w:t>
      </w:r>
      <w:proofErr w:type="spellStart"/>
      <w:r>
        <w:t>bleyben</w:t>
      </w:r>
      <w:proofErr w:type="spellEnd"/>
      <w:r>
        <w:t xml:space="preserve">. </w:t>
      </w:r>
    </w:p>
    <w:p w14:paraId="735E2F1C" w14:textId="77777777" w:rsidR="00833A43" w:rsidRDefault="00833A43" w:rsidP="00833A43">
      <w:pPr>
        <w:pStyle w:val="StandardWeb"/>
      </w:pPr>
      <w:proofErr w:type="spellStart"/>
      <w:r>
        <w:t>Unnd</w:t>
      </w:r>
      <w:proofErr w:type="spellEnd"/>
      <w:r>
        <w:t xml:space="preserve"> ich </w:t>
      </w:r>
      <w:proofErr w:type="spellStart"/>
      <w:r>
        <w:t>meyne</w:t>
      </w:r>
      <w:proofErr w:type="spellEnd"/>
      <w:r>
        <w:t xml:space="preserve"> Jerusalem / </w:t>
      </w:r>
      <w:proofErr w:type="spellStart"/>
      <w:r>
        <w:t>seye</w:t>
      </w:r>
      <w:proofErr w:type="spellEnd"/>
      <w:r>
        <w:t xml:space="preserve"> schrecklich </w:t>
      </w:r>
      <w:proofErr w:type="spellStart"/>
      <w:r>
        <w:t>gnug</w:t>
      </w:r>
      <w:proofErr w:type="spellEnd"/>
      <w:r>
        <w:t xml:space="preserve"> </w:t>
      </w:r>
      <w:proofErr w:type="spellStart"/>
      <w:r>
        <w:t>verstoeret</w:t>
      </w:r>
      <w:proofErr w:type="spellEnd"/>
      <w:r>
        <w:t xml:space="preserve"> worden / </w:t>
      </w:r>
      <w:proofErr w:type="spellStart"/>
      <w:r>
        <w:t>viertzig</w:t>
      </w:r>
      <w:proofErr w:type="spellEnd"/>
      <w:r>
        <w:t xml:space="preserve"> </w:t>
      </w:r>
      <w:proofErr w:type="spellStart"/>
      <w:r>
        <w:t>jar</w:t>
      </w:r>
      <w:proofErr w:type="spellEnd"/>
      <w:r>
        <w:t xml:space="preserve"> nach dem Tod Christi / wie Daniel </w:t>
      </w:r>
      <w:proofErr w:type="spellStart"/>
      <w:r>
        <w:t>geweissaget</w:t>
      </w:r>
      <w:proofErr w:type="spellEnd"/>
      <w:r>
        <w:t xml:space="preserve"> hatte / wo sind sie nun die Christum </w:t>
      </w:r>
      <w:proofErr w:type="spellStart"/>
      <w:r>
        <w:t>verfolgeten</w:t>
      </w:r>
      <w:proofErr w:type="spellEnd"/>
      <w:r>
        <w:t xml:space="preserve"> / </w:t>
      </w:r>
      <w:proofErr w:type="spellStart"/>
      <w:r>
        <w:t>lesterten</w:t>
      </w:r>
      <w:proofErr w:type="spellEnd"/>
      <w:r>
        <w:t xml:space="preserve"> / </w:t>
      </w:r>
      <w:proofErr w:type="spellStart"/>
      <w:r>
        <w:t>verklageten</w:t>
      </w:r>
      <w:proofErr w:type="spellEnd"/>
      <w:r>
        <w:t xml:space="preserve"> / mordeten / begruben </w:t>
      </w:r>
      <w:proofErr w:type="spellStart"/>
      <w:r>
        <w:t>unnd</w:t>
      </w:r>
      <w:proofErr w:type="spellEnd"/>
      <w:r>
        <w:t xml:space="preserve"> sprachen / weg weg mit im / </w:t>
      </w:r>
      <w:proofErr w:type="spellStart"/>
      <w:r>
        <w:t>Creützige</w:t>
      </w:r>
      <w:proofErr w:type="spellEnd"/>
      <w:r>
        <w:t xml:space="preserve"> </w:t>
      </w:r>
      <w:proofErr w:type="spellStart"/>
      <w:r>
        <w:t>bey</w:t>
      </w:r>
      <w:proofErr w:type="spellEnd"/>
      <w:r>
        <w:t xml:space="preserve"> allen </w:t>
      </w:r>
      <w:proofErr w:type="spellStart"/>
      <w:r>
        <w:t>Teüffeln</w:t>
      </w:r>
      <w:proofErr w:type="spellEnd"/>
      <w:r>
        <w:t xml:space="preserve"> / im </w:t>
      </w:r>
      <w:proofErr w:type="spellStart"/>
      <w:r>
        <w:t>abgrund</w:t>
      </w:r>
      <w:proofErr w:type="spellEnd"/>
      <w:r>
        <w:t xml:space="preserve"> der hellen / </w:t>
      </w:r>
      <w:proofErr w:type="spellStart"/>
      <w:r>
        <w:t>unnd</w:t>
      </w:r>
      <w:proofErr w:type="spellEnd"/>
      <w:r>
        <w:t xml:space="preserve"> </w:t>
      </w:r>
      <w:proofErr w:type="spellStart"/>
      <w:r>
        <w:t>muessen</w:t>
      </w:r>
      <w:proofErr w:type="spellEnd"/>
      <w:r>
        <w:t xml:space="preserve"> drinnen bleiben ewiglich. Das Evangelion aber / Christi </w:t>
      </w:r>
      <w:proofErr w:type="spellStart"/>
      <w:r>
        <w:t>viventis</w:t>
      </w:r>
      <w:proofErr w:type="spellEnd"/>
      <w:r>
        <w:t xml:space="preserve"> &amp; </w:t>
      </w:r>
      <w:proofErr w:type="spellStart"/>
      <w:r>
        <w:t>regnantis</w:t>
      </w:r>
      <w:proofErr w:type="spellEnd"/>
      <w:r>
        <w:t xml:space="preserve"> klinget und </w:t>
      </w:r>
      <w:proofErr w:type="spellStart"/>
      <w:r>
        <w:t>schaleet</w:t>
      </w:r>
      <w:proofErr w:type="spellEnd"/>
      <w:r>
        <w:t xml:space="preserve"> mit aller macht </w:t>
      </w:r>
      <w:proofErr w:type="spellStart"/>
      <w:r>
        <w:t>unn</w:t>
      </w:r>
      <w:proofErr w:type="spellEnd"/>
      <w:r>
        <w:t xml:space="preserve"> ehren / als wir </w:t>
      </w:r>
      <w:proofErr w:type="spellStart"/>
      <w:r>
        <w:t>teglich</w:t>
      </w:r>
      <w:proofErr w:type="spellEnd"/>
      <w:r>
        <w:t xml:space="preserve"> sehen </w:t>
      </w:r>
      <w:proofErr w:type="spellStart"/>
      <w:r>
        <w:t>unn</w:t>
      </w:r>
      <w:proofErr w:type="spellEnd"/>
      <w:r>
        <w:t xml:space="preserve"> </w:t>
      </w:r>
      <w:proofErr w:type="spellStart"/>
      <w:r>
        <w:t>hoeren</w:t>
      </w:r>
      <w:proofErr w:type="spellEnd"/>
      <w:r>
        <w:t xml:space="preserve"> / Gott </w:t>
      </w:r>
      <w:proofErr w:type="spellStart"/>
      <w:r>
        <w:t>sey</w:t>
      </w:r>
      <w:proofErr w:type="spellEnd"/>
      <w:r>
        <w:t xml:space="preserve"> lob und </w:t>
      </w:r>
      <w:proofErr w:type="spellStart"/>
      <w:r>
        <w:t>danck</w:t>
      </w:r>
      <w:proofErr w:type="spellEnd"/>
      <w:r>
        <w:t xml:space="preserve"> in </w:t>
      </w:r>
      <w:proofErr w:type="spellStart"/>
      <w:r>
        <w:t>ewigkeit</w:t>
      </w:r>
      <w:proofErr w:type="spellEnd"/>
      <w:r>
        <w:t xml:space="preserve">. </w:t>
      </w:r>
    </w:p>
    <w:p w14:paraId="7F4249B7" w14:textId="77777777" w:rsidR="00833A43" w:rsidRDefault="00833A43" w:rsidP="00833A43">
      <w:pPr>
        <w:pStyle w:val="StandardWeb"/>
      </w:pPr>
      <w:proofErr w:type="spellStart"/>
      <w:r>
        <w:t>Drumb</w:t>
      </w:r>
      <w:proofErr w:type="spellEnd"/>
      <w:r>
        <w:t xml:space="preserve"> wie Christus in seinem </w:t>
      </w:r>
      <w:proofErr w:type="spellStart"/>
      <w:r>
        <w:t>predigampt</w:t>
      </w:r>
      <w:proofErr w:type="spellEnd"/>
      <w:r>
        <w:t xml:space="preserve"> alles </w:t>
      </w:r>
      <w:proofErr w:type="spellStart"/>
      <w:r>
        <w:t>lidde</w:t>
      </w:r>
      <w:proofErr w:type="spellEnd"/>
      <w:r>
        <w:t xml:space="preserve"> / aber gewaltiglich bettet / </w:t>
      </w:r>
      <w:proofErr w:type="spellStart"/>
      <w:r>
        <w:t>unnd</w:t>
      </w:r>
      <w:proofErr w:type="spellEnd"/>
      <w:r>
        <w:t xml:space="preserve"> sprach / er rede mich von den </w:t>
      </w:r>
      <w:proofErr w:type="spellStart"/>
      <w:r>
        <w:t>hunden</w:t>
      </w:r>
      <w:proofErr w:type="spellEnd"/>
      <w:r>
        <w:t xml:space="preserve"> / so </w:t>
      </w:r>
      <w:proofErr w:type="spellStart"/>
      <w:r>
        <w:t>wil</w:t>
      </w:r>
      <w:proofErr w:type="spellEnd"/>
      <w:r>
        <w:t xml:space="preserve"> ich sie </w:t>
      </w:r>
      <w:proofErr w:type="spellStart"/>
      <w:r>
        <w:t>bezalen</w:t>
      </w:r>
      <w:proofErr w:type="spellEnd"/>
      <w:r>
        <w:t xml:space="preserve">. Also leide nur ein </w:t>
      </w:r>
      <w:proofErr w:type="spellStart"/>
      <w:r>
        <w:t>prediger</w:t>
      </w:r>
      <w:proofErr w:type="spellEnd"/>
      <w:r>
        <w:t xml:space="preserve"> / alles </w:t>
      </w:r>
      <w:proofErr w:type="spellStart"/>
      <w:r>
        <w:t>getultiglich</w:t>
      </w:r>
      <w:proofErr w:type="spellEnd"/>
      <w:r>
        <w:t xml:space="preserve"> / </w:t>
      </w:r>
      <w:proofErr w:type="spellStart"/>
      <w:r>
        <w:t>unnd</w:t>
      </w:r>
      <w:proofErr w:type="spellEnd"/>
      <w:r>
        <w:t xml:space="preserve"> bette </w:t>
      </w:r>
      <w:proofErr w:type="spellStart"/>
      <w:r>
        <w:t>mechtiglich</w:t>
      </w:r>
      <w:proofErr w:type="spellEnd"/>
      <w:r>
        <w:t xml:space="preserve"> / wie die Apostel sprachen / Herr </w:t>
      </w:r>
      <w:proofErr w:type="spellStart"/>
      <w:r>
        <w:t>sihe</w:t>
      </w:r>
      <w:proofErr w:type="spellEnd"/>
      <w:r>
        <w:t xml:space="preserve"> an </w:t>
      </w:r>
      <w:proofErr w:type="spellStart"/>
      <w:r>
        <w:t>ir</w:t>
      </w:r>
      <w:proofErr w:type="spellEnd"/>
      <w:r>
        <w:t xml:space="preserve"> </w:t>
      </w:r>
      <w:proofErr w:type="spellStart"/>
      <w:r>
        <w:t>dreüwen</w:t>
      </w:r>
      <w:proofErr w:type="spellEnd"/>
      <w:r>
        <w:t xml:space="preserve"> / und laß dein </w:t>
      </w:r>
      <w:proofErr w:type="spellStart"/>
      <w:r>
        <w:t>wortt</w:t>
      </w:r>
      <w:proofErr w:type="spellEnd"/>
      <w:r>
        <w:t xml:space="preserve"> gepredigt werden / mit </w:t>
      </w:r>
      <w:proofErr w:type="spellStart"/>
      <w:r>
        <w:t>freüden</w:t>
      </w:r>
      <w:proofErr w:type="spellEnd"/>
      <w:r>
        <w:t xml:space="preserve">. Dann so war Christus lebet / </w:t>
      </w:r>
      <w:proofErr w:type="spellStart"/>
      <w:r>
        <w:t>unnd</w:t>
      </w:r>
      <w:proofErr w:type="spellEnd"/>
      <w:r>
        <w:t xml:space="preserve"> regieret / als war werden alle Christliche </w:t>
      </w:r>
      <w:proofErr w:type="spellStart"/>
      <w:r>
        <w:t>prediger</w:t>
      </w:r>
      <w:proofErr w:type="spellEnd"/>
      <w:r>
        <w:t xml:space="preserve"> / an </w:t>
      </w:r>
      <w:proofErr w:type="spellStart"/>
      <w:r>
        <w:t>iren</w:t>
      </w:r>
      <w:proofErr w:type="spellEnd"/>
      <w:r>
        <w:t xml:space="preserve"> </w:t>
      </w:r>
      <w:proofErr w:type="spellStart"/>
      <w:r>
        <w:t>verklegern</w:t>
      </w:r>
      <w:proofErr w:type="spellEnd"/>
      <w:r>
        <w:t xml:space="preserve"> / </w:t>
      </w:r>
      <w:proofErr w:type="spellStart"/>
      <w:r>
        <w:t>unn</w:t>
      </w:r>
      <w:proofErr w:type="spellEnd"/>
      <w:r>
        <w:t xml:space="preserve"> </w:t>
      </w:r>
      <w:proofErr w:type="spellStart"/>
      <w:r>
        <w:t>verfolgern</w:t>
      </w:r>
      <w:proofErr w:type="spellEnd"/>
      <w:r>
        <w:t xml:space="preserve"> gerochen werden und siegen / weil es Gott so beschlossen hat in Christo / da er zu im spricht / </w:t>
      </w:r>
      <w:proofErr w:type="spellStart"/>
      <w:r>
        <w:t>hersche</w:t>
      </w:r>
      <w:proofErr w:type="spellEnd"/>
      <w:r>
        <w:t xml:space="preserve"> </w:t>
      </w:r>
      <w:proofErr w:type="spellStart"/>
      <w:r>
        <w:t>under</w:t>
      </w:r>
      <w:proofErr w:type="spellEnd"/>
      <w:r>
        <w:t xml:space="preserve"> deinen feinden / setze dich zu meiner rechten / </w:t>
      </w:r>
      <w:proofErr w:type="spellStart"/>
      <w:r>
        <w:t>biß</w:t>
      </w:r>
      <w:proofErr w:type="spellEnd"/>
      <w:r>
        <w:t xml:space="preserve"> das ich alle deine feinde / zum </w:t>
      </w:r>
      <w:proofErr w:type="spellStart"/>
      <w:r>
        <w:t>schemel</w:t>
      </w:r>
      <w:proofErr w:type="spellEnd"/>
      <w:r>
        <w:t xml:space="preserve"> deiner </w:t>
      </w:r>
      <w:proofErr w:type="spellStart"/>
      <w:r>
        <w:t>fuesse</w:t>
      </w:r>
      <w:proofErr w:type="spellEnd"/>
      <w:r>
        <w:t xml:space="preserve"> lege. </w:t>
      </w:r>
    </w:p>
    <w:p w14:paraId="2D12FE1F" w14:textId="77777777" w:rsidR="00833A43" w:rsidRDefault="00833A43" w:rsidP="00833A43">
      <w:pPr>
        <w:pStyle w:val="StandardWeb"/>
      </w:pPr>
      <w:r>
        <w:t xml:space="preserve">Nun </w:t>
      </w:r>
      <w:proofErr w:type="spellStart"/>
      <w:r>
        <w:t>diß</w:t>
      </w:r>
      <w:proofErr w:type="spellEnd"/>
      <w:r>
        <w:t xml:space="preserve"> </w:t>
      </w:r>
      <w:proofErr w:type="spellStart"/>
      <w:r>
        <w:t>seye</w:t>
      </w:r>
      <w:proofErr w:type="spellEnd"/>
      <w:r>
        <w:t xml:space="preserve"> </w:t>
      </w:r>
      <w:proofErr w:type="spellStart"/>
      <w:r>
        <w:t>kurtzlich</w:t>
      </w:r>
      <w:proofErr w:type="spellEnd"/>
      <w:r>
        <w:t xml:space="preserve"> von der </w:t>
      </w:r>
      <w:proofErr w:type="spellStart"/>
      <w:r>
        <w:t>lere</w:t>
      </w:r>
      <w:proofErr w:type="spellEnd"/>
      <w:r>
        <w:t xml:space="preserve"> Jesu Christi </w:t>
      </w:r>
      <w:proofErr w:type="spellStart"/>
      <w:r>
        <w:t>geredt</w:t>
      </w:r>
      <w:proofErr w:type="spellEnd"/>
      <w:r>
        <w:t xml:space="preserve"> / welche nicht allein </w:t>
      </w:r>
      <w:proofErr w:type="spellStart"/>
      <w:r>
        <w:t>darumb</w:t>
      </w:r>
      <w:proofErr w:type="spellEnd"/>
      <w:r>
        <w:t xml:space="preserve"> / mit dem </w:t>
      </w:r>
      <w:proofErr w:type="spellStart"/>
      <w:r>
        <w:t>gesatz</w:t>
      </w:r>
      <w:proofErr w:type="spellEnd"/>
      <w:r>
        <w:t xml:space="preserve"> </w:t>
      </w:r>
      <w:proofErr w:type="spellStart"/>
      <w:r>
        <w:t>treülicher</w:t>
      </w:r>
      <w:proofErr w:type="spellEnd"/>
      <w:r>
        <w:t xml:space="preserve"> gestrafft / und </w:t>
      </w:r>
      <w:proofErr w:type="spellStart"/>
      <w:r>
        <w:t>hertzlicher</w:t>
      </w:r>
      <w:proofErr w:type="spellEnd"/>
      <w:r>
        <w:t xml:space="preserve"> mit dem Evangelio </w:t>
      </w:r>
      <w:proofErr w:type="spellStart"/>
      <w:r>
        <w:t>getroestet</w:t>
      </w:r>
      <w:proofErr w:type="spellEnd"/>
      <w:r>
        <w:t xml:space="preserve"> hat / dann kein </w:t>
      </w:r>
      <w:proofErr w:type="spellStart"/>
      <w:r>
        <w:t>prediger</w:t>
      </w:r>
      <w:proofErr w:type="spellEnd"/>
      <w:r>
        <w:t xml:space="preserve"> </w:t>
      </w:r>
      <w:proofErr w:type="spellStart"/>
      <w:r>
        <w:t>auff</w:t>
      </w:r>
      <w:proofErr w:type="spellEnd"/>
      <w:r>
        <w:t xml:space="preserve"> erden </w:t>
      </w:r>
      <w:proofErr w:type="spellStart"/>
      <w:r>
        <w:t>jhe</w:t>
      </w:r>
      <w:proofErr w:type="spellEnd"/>
      <w:r>
        <w:t xml:space="preserve"> gethan oder thun mag / das Gott der </w:t>
      </w:r>
      <w:proofErr w:type="spellStart"/>
      <w:r>
        <w:t>vatter</w:t>
      </w:r>
      <w:proofErr w:type="spellEnd"/>
      <w:r>
        <w:t xml:space="preserve"> </w:t>
      </w:r>
      <w:proofErr w:type="spellStart"/>
      <w:r>
        <w:t>selbs</w:t>
      </w:r>
      <w:proofErr w:type="spellEnd"/>
      <w:r>
        <w:t xml:space="preserve"> durch in </w:t>
      </w:r>
      <w:proofErr w:type="spellStart"/>
      <w:r>
        <w:t>geredt</w:t>
      </w:r>
      <w:proofErr w:type="spellEnd"/>
      <w:r>
        <w:t xml:space="preserve"> / </w:t>
      </w:r>
      <w:proofErr w:type="spellStart"/>
      <w:r>
        <w:t>unn</w:t>
      </w:r>
      <w:proofErr w:type="spellEnd"/>
      <w:r>
        <w:t xml:space="preserve"> in zum erben aller ding gemacht hat / sondern hat auch </w:t>
      </w:r>
      <w:proofErr w:type="spellStart"/>
      <w:r>
        <w:t>befolhen</w:t>
      </w:r>
      <w:proofErr w:type="spellEnd"/>
      <w:r>
        <w:t xml:space="preserve"> / allen </w:t>
      </w:r>
      <w:proofErr w:type="spellStart"/>
      <w:r>
        <w:t>predigern</w:t>
      </w:r>
      <w:proofErr w:type="spellEnd"/>
      <w:r>
        <w:t xml:space="preserve"> nicht anders </w:t>
      </w:r>
      <w:proofErr w:type="spellStart"/>
      <w:r>
        <w:t>zuleren</w:t>
      </w:r>
      <w:proofErr w:type="spellEnd"/>
      <w:r>
        <w:t xml:space="preserve"> / dann wie er </w:t>
      </w:r>
      <w:proofErr w:type="spellStart"/>
      <w:r>
        <w:t>geleret</w:t>
      </w:r>
      <w:proofErr w:type="spellEnd"/>
      <w:r>
        <w:t xml:space="preserve"> hat / da er spricht / predigt </w:t>
      </w:r>
      <w:proofErr w:type="spellStart"/>
      <w:r>
        <w:t>buß</w:t>
      </w:r>
      <w:proofErr w:type="spellEnd"/>
      <w:r>
        <w:t xml:space="preserve"> / und </w:t>
      </w:r>
      <w:proofErr w:type="spellStart"/>
      <w:r>
        <w:t>vergebung</w:t>
      </w:r>
      <w:proofErr w:type="spellEnd"/>
      <w:r>
        <w:t xml:space="preserve"> der </w:t>
      </w:r>
      <w:proofErr w:type="spellStart"/>
      <w:r>
        <w:t>sünden</w:t>
      </w:r>
      <w:proofErr w:type="spellEnd"/>
      <w:r>
        <w:t xml:space="preserve"> / in meinem </w:t>
      </w:r>
      <w:proofErr w:type="spellStart"/>
      <w:r>
        <w:t>namen</w:t>
      </w:r>
      <w:proofErr w:type="spellEnd"/>
      <w:r>
        <w:t xml:space="preserve">. </w:t>
      </w:r>
      <w:proofErr w:type="spellStart"/>
      <w:r>
        <w:t>Unnd</w:t>
      </w:r>
      <w:proofErr w:type="spellEnd"/>
      <w:r>
        <w:t xml:space="preserve"> </w:t>
      </w:r>
      <w:proofErr w:type="spellStart"/>
      <w:r>
        <w:t>abermal</w:t>
      </w:r>
      <w:proofErr w:type="spellEnd"/>
      <w:r>
        <w:t xml:space="preserve"> / wer eines von </w:t>
      </w:r>
      <w:proofErr w:type="spellStart"/>
      <w:r>
        <w:t>disen</w:t>
      </w:r>
      <w:proofErr w:type="spellEnd"/>
      <w:r>
        <w:t xml:space="preserve"> kleinesten </w:t>
      </w:r>
      <w:proofErr w:type="spellStart"/>
      <w:r>
        <w:t>gebotten</w:t>
      </w:r>
      <w:proofErr w:type="spellEnd"/>
      <w:r>
        <w:t xml:space="preserve"> </w:t>
      </w:r>
      <w:proofErr w:type="spellStart"/>
      <w:r>
        <w:t>auffloeset</w:t>
      </w:r>
      <w:proofErr w:type="spellEnd"/>
      <w:r>
        <w:t xml:space="preserve"> / und </w:t>
      </w:r>
      <w:proofErr w:type="spellStart"/>
      <w:r>
        <w:t>leret</w:t>
      </w:r>
      <w:proofErr w:type="spellEnd"/>
      <w:r>
        <w:t xml:space="preserve"> die </w:t>
      </w:r>
      <w:proofErr w:type="spellStart"/>
      <w:r>
        <w:t>leütte</w:t>
      </w:r>
      <w:proofErr w:type="spellEnd"/>
      <w:r>
        <w:t xml:space="preserve"> also / der </w:t>
      </w:r>
      <w:proofErr w:type="spellStart"/>
      <w:r>
        <w:t>würdt</w:t>
      </w:r>
      <w:proofErr w:type="spellEnd"/>
      <w:r>
        <w:t xml:space="preserve"> der </w:t>
      </w:r>
      <w:proofErr w:type="spellStart"/>
      <w:r>
        <w:t>kleinest</w:t>
      </w:r>
      <w:proofErr w:type="spellEnd"/>
      <w:r>
        <w:t xml:space="preserve"> im </w:t>
      </w:r>
      <w:proofErr w:type="spellStart"/>
      <w:r>
        <w:t>himmelreich</w:t>
      </w:r>
      <w:proofErr w:type="spellEnd"/>
      <w:r>
        <w:t xml:space="preserve"> </w:t>
      </w:r>
      <w:proofErr w:type="spellStart"/>
      <w:r>
        <w:t>heissen</w:t>
      </w:r>
      <w:proofErr w:type="spellEnd"/>
      <w:r>
        <w:t xml:space="preserve">. </w:t>
      </w:r>
    </w:p>
    <w:p w14:paraId="4CABC2DA" w14:textId="77777777" w:rsidR="00833A43" w:rsidRDefault="00833A43" w:rsidP="00833A43">
      <w:pPr>
        <w:pStyle w:val="StandardWeb"/>
      </w:pPr>
      <w:r>
        <w:t xml:space="preserve">Laßt </w:t>
      </w:r>
      <w:proofErr w:type="spellStart"/>
      <w:r>
        <w:t>unns</w:t>
      </w:r>
      <w:proofErr w:type="spellEnd"/>
      <w:r>
        <w:t xml:space="preserve"> endlich </w:t>
      </w:r>
      <w:proofErr w:type="spellStart"/>
      <w:r>
        <w:t>hoeren</w:t>
      </w:r>
      <w:proofErr w:type="spellEnd"/>
      <w:r>
        <w:t xml:space="preserve"> / wie Gott der heilig geist / mit </w:t>
      </w:r>
      <w:proofErr w:type="spellStart"/>
      <w:r>
        <w:t>gesatz</w:t>
      </w:r>
      <w:proofErr w:type="spellEnd"/>
      <w:r>
        <w:t xml:space="preserve"> und Evangelio straffet / </w:t>
      </w:r>
      <w:proofErr w:type="spellStart"/>
      <w:r>
        <w:t>unnd</w:t>
      </w:r>
      <w:proofErr w:type="spellEnd"/>
      <w:r>
        <w:t xml:space="preserve"> </w:t>
      </w:r>
      <w:proofErr w:type="spellStart"/>
      <w:r>
        <w:t>troestet</w:t>
      </w:r>
      <w:proofErr w:type="spellEnd"/>
      <w:r>
        <w:t xml:space="preserve">. </w:t>
      </w:r>
    </w:p>
    <w:p w14:paraId="745F0BFE" w14:textId="77777777" w:rsidR="00833A43" w:rsidRDefault="00833A43" w:rsidP="00833A43">
      <w:pPr>
        <w:pStyle w:val="StandardWeb"/>
      </w:pPr>
      <w:r>
        <w:t xml:space="preserve">Dann weil die heilige </w:t>
      </w:r>
      <w:proofErr w:type="spellStart"/>
      <w:r>
        <w:t>gschrifft</w:t>
      </w:r>
      <w:proofErr w:type="spellEnd"/>
      <w:r>
        <w:t xml:space="preserve"> / nicht eigener </w:t>
      </w:r>
      <w:proofErr w:type="spellStart"/>
      <w:r>
        <w:t>außlegung</w:t>
      </w:r>
      <w:proofErr w:type="spellEnd"/>
      <w:r>
        <w:t xml:space="preserve"> ist / sondern von Gottes </w:t>
      </w:r>
      <w:proofErr w:type="spellStart"/>
      <w:r>
        <w:t>unnd</w:t>
      </w:r>
      <w:proofErr w:type="spellEnd"/>
      <w:r>
        <w:t xml:space="preserve"> Christi geist allein </w:t>
      </w:r>
      <w:proofErr w:type="spellStart"/>
      <w:r>
        <w:t>gestellet</w:t>
      </w:r>
      <w:proofErr w:type="spellEnd"/>
      <w:r>
        <w:t xml:space="preserve"> / verstanden / </w:t>
      </w:r>
      <w:proofErr w:type="spellStart"/>
      <w:r>
        <w:t>geprediget</w:t>
      </w:r>
      <w:proofErr w:type="spellEnd"/>
      <w:r>
        <w:t xml:space="preserve"> / erfüllet / geglaubet </w:t>
      </w:r>
      <w:proofErr w:type="spellStart"/>
      <w:r>
        <w:t>würt</w:t>
      </w:r>
      <w:proofErr w:type="spellEnd"/>
      <w:r>
        <w:t xml:space="preserve"> / so laßt uns / mit der lieben Apostel </w:t>
      </w:r>
      <w:proofErr w:type="spellStart"/>
      <w:r>
        <w:t>lere</w:t>
      </w:r>
      <w:proofErr w:type="spellEnd"/>
      <w:r>
        <w:t xml:space="preserve"> </w:t>
      </w:r>
      <w:proofErr w:type="spellStart"/>
      <w:r>
        <w:t>beweysen</w:t>
      </w:r>
      <w:proofErr w:type="spellEnd"/>
      <w:r>
        <w:t xml:space="preserve"> / das nicht wir </w:t>
      </w:r>
      <w:proofErr w:type="spellStart"/>
      <w:r>
        <w:t>unwirdige</w:t>
      </w:r>
      <w:proofErr w:type="spellEnd"/>
      <w:r>
        <w:t xml:space="preserve"> </w:t>
      </w:r>
      <w:proofErr w:type="spellStart"/>
      <w:r>
        <w:t>prediger</w:t>
      </w:r>
      <w:proofErr w:type="spellEnd"/>
      <w:r>
        <w:t xml:space="preserve"> Christi / sondern der heilige geist </w:t>
      </w:r>
      <w:proofErr w:type="spellStart"/>
      <w:r>
        <w:t>selbs</w:t>
      </w:r>
      <w:proofErr w:type="spellEnd"/>
      <w:r>
        <w:t xml:space="preserve"> durch uns / nicht anders straffe / </w:t>
      </w:r>
      <w:proofErr w:type="spellStart"/>
      <w:r>
        <w:t>unnd</w:t>
      </w:r>
      <w:proofErr w:type="spellEnd"/>
      <w:r>
        <w:t xml:space="preserve"> </w:t>
      </w:r>
      <w:proofErr w:type="spellStart"/>
      <w:r>
        <w:t>troeste</w:t>
      </w:r>
      <w:proofErr w:type="spellEnd"/>
      <w:r>
        <w:t xml:space="preserve"> / dann Gott der </w:t>
      </w:r>
      <w:proofErr w:type="spellStart"/>
      <w:r>
        <w:t>vatter</w:t>
      </w:r>
      <w:proofErr w:type="spellEnd"/>
      <w:r>
        <w:t xml:space="preserve"> / </w:t>
      </w:r>
      <w:proofErr w:type="spellStart"/>
      <w:r>
        <w:t>unnd</w:t>
      </w:r>
      <w:proofErr w:type="spellEnd"/>
      <w:r>
        <w:t xml:space="preserve"> Gott der </w:t>
      </w:r>
      <w:proofErr w:type="spellStart"/>
      <w:r>
        <w:t>sun</w:t>
      </w:r>
      <w:proofErr w:type="spellEnd"/>
      <w:r>
        <w:t xml:space="preserve"> / durch alle Patriarchen / und Propheten mit </w:t>
      </w:r>
      <w:proofErr w:type="spellStart"/>
      <w:r>
        <w:t>gesatz</w:t>
      </w:r>
      <w:proofErr w:type="spellEnd"/>
      <w:r>
        <w:t xml:space="preserve"> / </w:t>
      </w:r>
      <w:proofErr w:type="spellStart"/>
      <w:r>
        <w:t>unnd</w:t>
      </w:r>
      <w:proofErr w:type="spellEnd"/>
      <w:r>
        <w:t xml:space="preserve"> Evangelio gestrafft </w:t>
      </w:r>
      <w:proofErr w:type="spellStart"/>
      <w:r>
        <w:t>unnd</w:t>
      </w:r>
      <w:proofErr w:type="spellEnd"/>
      <w:r>
        <w:t xml:space="preserve"> </w:t>
      </w:r>
      <w:proofErr w:type="spellStart"/>
      <w:r>
        <w:t>getroestet</w:t>
      </w:r>
      <w:proofErr w:type="spellEnd"/>
      <w:r>
        <w:t xml:space="preserve"> haben / wie auch die </w:t>
      </w:r>
      <w:proofErr w:type="spellStart"/>
      <w:r>
        <w:t>artickel</w:t>
      </w:r>
      <w:proofErr w:type="spellEnd"/>
      <w:r>
        <w:t xml:space="preserve"> unsers </w:t>
      </w:r>
      <w:proofErr w:type="spellStart"/>
      <w:r>
        <w:t>glaubens</w:t>
      </w:r>
      <w:proofErr w:type="spellEnd"/>
      <w:r>
        <w:t xml:space="preserve"> klingen / Ich glaube an den heiligen geist / ein heilige Christliche </w:t>
      </w:r>
      <w:proofErr w:type="spellStart"/>
      <w:r>
        <w:t>kirchen</w:t>
      </w:r>
      <w:proofErr w:type="spellEnd"/>
      <w:r>
        <w:t xml:space="preserve"> / ein gemeinschafft der heiligen. Gott der heilig geist unser </w:t>
      </w:r>
      <w:proofErr w:type="spellStart"/>
      <w:r>
        <w:t>mut</w:t>
      </w:r>
      <w:proofErr w:type="spellEnd"/>
      <w:r>
        <w:t xml:space="preserve"> und macht / </w:t>
      </w:r>
      <w:proofErr w:type="spellStart"/>
      <w:r>
        <w:t>trost</w:t>
      </w:r>
      <w:proofErr w:type="spellEnd"/>
      <w:r>
        <w:t xml:space="preserve"> und </w:t>
      </w:r>
      <w:proofErr w:type="spellStart"/>
      <w:r>
        <w:t>heiligkeit</w:t>
      </w:r>
      <w:proofErr w:type="spellEnd"/>
      <w:r>
        <w:t xml:space="preserve"> / </w:t>
      </w:r>
      <w:proofErr w:type="spellStart"/>
      <w:r>
        <w:t>wirckt</w:t>
      </w:r>
      <w:proofErr w:type="spellEnd"/>
      <w:r>
        <w:t xml:space="preserve"> </w:t>
      </w:r>
      <w:proofErr w:type="spellStart"/>
      <w:r>
        <w:t>unn</w:t>
      </w:r>
      <w:proofErr w:type="spellEnd"/>
      <w:r>
        <w:t xml:space="preserve"> vollendet alles das / so Gott der </w:t>
      </w:r>
      <w:proofErr w:type="spellStart"/>
      <w:r>
        <w:t>vatter</w:t>
      </w:r>
      <w:proofErr w:type="spellEnd"/>
      <w:r>
        <w:t xml:space="preserve"> durch Christum / in allen Christen </w:t>
      </w:r>
      <w:proofErr w:type="spellStart"/>
      <w:r>
        <w:t>anfehet</w:t>
      </w:r>
      <w:proofErr w:type="spellEnd"/>
      <w:r>
        <w:t xml:space="preserve"> </w:t>
      </w:r>
      <w:proofErr w:type="spellStart"/>
      <w:r>
        <w:t>dreyerley</w:t>
      </w:r>
      <w:proofErr w:type="spellEnd"/>
      <w:r>
        <w:t xml:space="preserve"> </w:t>
      </w:r>
      <w:proofErr w:type="spellStart"/>
      <w:r>
        <w:t>weyse</w:t>
      </w:r>
      <w:proofErr w:type="spellEnd"/>
      <w:r>
        <w:t xml:space="preserve"> / zum ersten predigt er / </w:t>
      </w:r>
      <w:proofErr w:type="spellStart"/>
      <w:r>
        <w:t>gesatz</w:t>
      </w:r>
      <w:proofErr w:type="spellEnd"/>
      <w:r>
        <w:t xml:space="preserve"> und </w:t>
      </w:r>
      <w:proofErr w:type="spellStart"/>
      <w:r>
        <w:t>wirckt</w:t>
      </w:r>
      <w:proofErr w:type="spellEnd"/>
      <w:r>
        <w:t xml:space="preserve"> die </w:t>
      </w:r>
      <w:proofErr w:type="spellStart"/>
      <w:r>
        <w:t>busse</w:t>
      </w:r>
      <w:proofErr w:type="spellEnd"/>
      <w:r>
        <w:t xml:space="preserve"> / zum andern / predigt er das Evangelion / </w:t>
      </w:r>
      <w:proofErr w:type="spellStart"/>
      <w:r>
        <w:t>unn</w:t>
      </w:r>
      <w:proofErr w:type="spellEnd"/>
      <w:r>
        <w:t xml:space="preserve"> </w:t>
      </w:r>
      <w:proofErr w:type="spellStart"/>
      <w:r>
        <w:t>wirckt</w:t>
      </w:r>
      <w:proofErr w:type="spellEnd"/>
      <w:r>
        <w:t xml:space="preserve"> den glauben / zum dritten / </w:t>
      </w:r>
      <w:proofErr w:type="spellStart"/>
      <w:r>
        <w:t>leret</w:t>
      </w:r>
      <w:proofErr w:type="spellEnd"/>
      <w:r>
        <w:t xml:space="preserve"> er </w:t>
      </w:r>
      <w:proofErr w:type="spellStart"/>
      <w:r>
        <w:t>boeses</w:t>
      </w:r>
      <w:proofErr w:type="spellEnd"/>
      <w:r>
        <w:t xml:space="preserve"> meiden / </w:t>
      </w:r>
      <w:proofErr w:type="spellStart"/>
      <w:r>
        <w:t>unnd</w:t>
      </w:r>
      <w:proofErr w:type="spellEnd"/>
      <w:r>
        <w:t xml:space="preserve"> was er </w:t>
      </w:r>
      <w:proofErr w:type="spellStart"/>
      <w:r>
        <w:t>leret</w:t>
      </w:r>
      <w:proofErr w:type="spellEnd"/>
      <w:r>
        <w:t xml:space="preserve"> / das </w:t>
      </w:r>
      <w:proofErr w:type="spellStart"/>
      <w:r>
        <w:t>wirckt</w:t>
      </w:r>
      <w:proofErr w:type="spellEnd"/>
      <w:r>
        <w:t xml:space="preserve"> er </w:t>
      </w:r>
      <w:proofErr w:type="spellStart"/>
      <w:r>
        <w:t>unn</w:t>
      </w:r>
      <w:proofErr w:type="spellEnd"/>
      <w:r>
        <w:t xml:space="preserve"> </w:t>
      </w:r>
      <w:proofErr w:type="spellStart"/>
      <w:r>
        <w:t>thuts</w:t>
      </w:r>
      <w:proofErr w:type="spellEnd"/>
      <w:r>
        <w:t xml:space="preserve"> </w:t>
      </w:r>
      <w:proofErr w:type="spellStart"/>
      <w:r>
        <w:t>selbs</w:t>
      </w:r>
      <w:proofErr w:type="spellEnd"/>
      <w:r>
        <w:t xml:space="preserve"> in allen Christen. </w:t>
      </w:r>
    </w:p>
    <w:p w14:paraId="7D5C1791" w14:textId="77777777" w:rsidR="00833A43" w:rsidRDefault="00833A43" w:rsidP="00833A43">
      <w:pPr>
        <w:pStyle w:val="StandardWeb"/>
      </w:pPr>
      <w:r>
        <w:t xml:space="preserve">So sprichst du / wie predigt er und </w:t>
      </w:r>
      <w:proofErr w:type="spellStart"/>
      <w:r>
        <w:t>wirckt</w:t>
      </w:r>
      <w:proofErr w:type="spellEnd"/>
      <w:r>
        <w:t xml:space="preserve"> die </w:t>
      </w:r>
      <w:proofErr w:type="spellStart"/>
      <w:r>
        <w:t>busse</w:t>
      </w:r>
      <w:proofErr w:type="spellEnd"/>
      <w:r>
        <w:t xml:space="preserve">? wie der heilig geist am </w:t>
      </w:r>
      <w:proofErr w:type="spellStart"/>
      <w:r>
        <w:t>pfingstag</w:t>
      </w:r>
      <w:proofErr w:type="spellEnd"/>
      <w:r>
        <w:t xml:space="preserve"> erschiene / mit brausen / als eines </w:t>
      </w:r>
      <w:proofErr w:type="spellStart"/>
      <w:r>
        <w:t>gwaltigen</w:t>
      </w:r>
      <w:proofErr w:type="spellEnd"/>
      <w:r>
        <w:t xml:space="preserve"> </w:t>
      </w:r>
      <w:proofErr w:type="spellStart"/>
      <w:r>
        <w:t>windes</w:t>
      </w:r>
      <w:proofErr w:type="spellEnd"/>
      <w:r>
        <w:t xml:space="preserve">. </w:t>
      </w:r>
    </w:p>
    <w:p w14:paraId="5100FF19" w14:textId="77777777" w:rsidR="00833A43" w:rsidRDefault="00833A43" w:rsidP="00833A43">
      <w:pPr>
        <w:pStyle w:val="StandardWeb"/>
      </w:pPr>
      <w:r>
        <w:t xml:space="preserve">Also </w:t>
      </w:r>
      <w:proofErr w:type="spellStart"/>
      <w:r>
        <w:t>fehet</w:t>
      </w:r>
      <w:proofErr w:type="spellEnd"/>
      <w:r>
        <w:t xml:space="preserve"> er an / mit dem </w:t>
      </w:r>
      <w:proofErr w:type="spellStart"/>
      <w:r>
        <w:t>gesatz</w:t>
      </w:r>
      <w:proofErr w:type="spellEnd"/>
      <w:r>
        <w:t xml:space="preserve"> Gottes </w:t>
      </w:r>
      <w:proofErr w:type="spellStart"/>
      <w:r>
        <w:t>zustraffen</w:t>
      </w:r>
      <w:proofErr w:type="spellEnd"/>
      <w:r>
        <w:t xml:space="preserve"> / alle </w:t>
      </w:r>
      <w:proofErr w:type="spellStart"/>
      <w:r>
        <w:t>welt</w:t>
      </w:r>
      <w:proofErr w:type="spellEnd"/>
      <w:r>
        <w:t xml:space="preserve"> </w:t>
      </w:r>
      <w:proofErr w:type="spellStart"/>
      <w:r>
        <w:t>umb</w:t>
      </w:r>
      <w:proofErr w:type="spellEnd"/>
      <w:r>
        <w:t xml:space="preserve"> die </w:t>
      </w:r>
      <w:proofErr w:type="spellStart"/>
      <w:r>
        <w:t>sünde</w:t>
      </w:r>
      <w:proofErr w:type="spellEnd"/>
      <w:r>
        <w:t xml:space="preserve"> / </w:t>
      </w:r>
      <w:proofErr w:type="spellStart"/>
      <w:r>
        <w:t>umm</w:t>
      </w:r>
      <w:proofErr w:type="spellEnd"/>
      <w:r>
        <w:t xml:space="preserve"> die </w:t>
      </w:r>
      <w:proofErr w:type="spellStart"/>
      <w:r>
        <w:t>gerechtigkeit</w:t>
      </w:r>
      <w:proofErr w:type="spellEnd"/>
      <w:r>
        <w:t xml:space="preserve"> / und </w:t>
      </w:r>
      <w:proofErr w:type="spellStart"/>
      <w:r>
        <w:t>dz</w:t>
      </w:r>
      <w:proofErr w:type="spellEnd"/>
      <w:r>
        <w:t xml:space="preserve"> </w:t>
      </w:r>
      <w:proofErr w:type="spellStart"/>
      <w:r>
        <w:t>gericht</w:t>
      </w:r>
      <w:proofErr w:type="spellEnd"/>
      <w:r>
        <w:t xml:space="preserve">. Alles </w:t>
      </w:r>
      <w:proofErr w:type="spellStart"/>
      <w:r>
        <w:t>wz</w:t>
      </w:r>
      <w:proofErr w:type="spellEnd"/>
      <w:r>
        <w:t xml:space="preserve"> nicht </w:t>
      </w:r>
      <w:proofErr w:type="spellStart"/>
      <w:r>
        <w:t>auß</w:t>
      </w:r>
      <w:proofErr w:type="spellEnd"/>
      <w:r>
        <w:t xml:space="preserve"> dem glauben </w:t>
      </w:r>
      <w:proofErr w:type="spellStart"/>
      <w:r>
        <w:t>geschicht</w:t>
      </w:r>
      <w:proofErr w:type="spellEnd"/>
      <w:r>
        <w:t xml:space="preserve"> / das </w:t>
      </w:r>
      <w:proofErr w:type="spellStart"/>
      <w:r>
        <w:t>schildt</w:t>
      </w:r>
      <w:proofErr w:type="spellEnd"/>
      <w:r>
        <w:t xml:space="preserve"> er </w:t>
      </w:r>
      <w:proofErr w:type="spellStart"/>
      <w:r>
        <w:t>sünde</w:t>
      </w:r>
      <w:proofErr w:type="spellEnd"/>
      <w:r>
        <w:t xml:space="preserve"> / </w:t>
      </w:r>
      <w:proofErr w:type="spellStart"/>
      <w:r>
        <w:t>unn</w:t>
      </w:r>
      <w:proofErr w:type="spellEnd"/>
      <w:r>
        <w:t xml:space="preserve"> </w:t>
      </w:r>
      <w:proofErr w:type="spellStart"/>
      <w:r>
        <w:t>leßt</w:t>
      </w:r>
      <w:proofErr w:type="spellEnd"/>
      <w:r>
        <w:t xml:space="preserve"> nichts heilig / gerecht / selig </w:t>
      </w:r>
      <w:proofErr w:type="spellStart"/>
      <w:r>
        <w:t>heissen</w:t>
      </w:r>
      <w:proofErr w:type="spellEnd"/>
      <w:r>
        <w:t xml:space="preserve"> / was nicht Christus / und glaub an Christum ist. Dann er </w:t>
      </w:r>
      <w:proofErr w:type="spellStart"/>
      <w:r>
        <w:t>fodert</w:t>
      </w:r>
      <w:proofErr w:type="spellEnd"/>
      <w:r>
        <w:t xml:space="preserve"> ein solche </w:t>
      </w:r>
      <w:proofErr w:type="spellStart"/>
      <w:r>
        <w:t>volkomene</w:t>
      </w:r>
      <w:proofErr w:type="spellEnd"/>
      <w:r>
        <w:t xml:space="preserve"> </w:t>
      </w:r>
      <w:proofErr w:type="spellStart"/>
      <w:r>
        <w:t>gerechtigkeit</w:t>
      </w:r>
      <w:proofErr w:type="spellEnd"/>
      <w:r>
        <w:t xml:space="preserve"> / </w:t>
      </w:r>
      <w:proofErr w:type="spellStart"/>
      <w:r>
        <w:t>unnd</w:t>
      </w:r>
      <w:proofErr w:type="spellEnd"/>
      <w:r>
        <w:t xml:space="preserve"> gehorsam des </w:t>
      </w:r>
      <w:proofErr w:type="spellStart"/>
      <w:r>
        <w:t>gesatzs</w:t>
      </w:r>
      <w:proofErr w:type="spellEnd"/>
      <w:r>
        <w:t xml:space="preserve"> / das er spricht / wer an einem sündiget der ist des </w:t>
      </w:r>
      <w:proofErr w:type="spellStart"/>
      <w:r>
        <w:t>gantzen</w:t>
      </w:r>
      <w:proofErr w:type="spellEnd"/>
      <w:r>
        <w:t xml:space="preserve"> </w:t>
      </w:r>
      <w:proofErr w:type="spellStart"/>
      <w:r>
        <w:t>gesatzs</w:t>
      </w:r>
      <w:proofErr w:type="spellEnd"/>
      <w:r>
        <w:t xml:space="preserve"> schuldig. Er </w:t>
      </w:r>
      <w:proofErr w:type="spellStart"/>
      <w:r>
        <w:t>kan</w:t>
      </w:r>
      <w:proofErr w:type="spellEnd"/>
      <w:r>
        <w:t xml:space="preserve"> auch nicht leiden / das ein </w:t>
      </w:r>
      <w:proofErr w:type="spellStart"/>
      <w:r>
        <w:t>mensch</w:t>
      </w:r>
      <w:proofErr w:type="spellEnd"/>
      <w:r>
        <w:t xml:space="preserve"> </w:t>
      </w:r>
      <w:proofErr w:type="spellStart"/>
      <w:r>
        <w:t>auff</w:t>
      </w:r>
      <w:proofErr w:type="spellEnd"/>
      <w:r>
        <w:t xml:space="preserve"> erden / </w:t>
      </w:r>
      <w:proofErr w:type="spellStart"/>
      <w:r>
        <w:t>gerechtigkeit</w:t>
      </w:r>
      <w:proofErr w:type="spellEnd"/>
      <w:r>
        <w:t xml:space="preserve"> / </w:t>
      </w:r>
      <w:proofErr w:type="spellStart"/>
      <w:r>
        <w:t>unnd</w:t>
      </w:r>
      <w:proofErr w:type="spellEnd"/>
      <w:r>
        <w:t xml:space="preserve"> </w:t>
      </w:r>
      <w:proofErr w:type="spellStart"/>
      <w:r>
        <w:t>seligkeit</w:t>
      </w:r>
      <w:proofErr w:type="spellEnd"/>
      <w:r>
        <w:t xml:space="preserve"> / in </w:t>
      </w:r>
      <w:proofErr w:type="spellStart"/>
      <w:r>
        <w:t>wercken</w:t>
      </w:r>
      <w:proofErr w:type="spellEnd"/>
      <w:r>
        <w:t xml:space="preserve"> des </w:t>
      </w:r>
      <w:proofErr w:type="spellStart"/>
      <w:r>
        <w:t>gesetzs</w:t>
      </w:r>
      <w:proofErr w:type="spellEnd"/>
      <w:r>
        <w:t xml:space="preserve"> suche oder </w:t>
      </w:r>
      <w:proofErr w:type="spellStart"/>
      <w:r>
        <w:t>lere</w:t>
      </w:r>
      <w:proofErr w:type="spellEnd"/>
      <w:r>
        <w:t xml:space="preserve"> darinnen suchen / ich geschweige / das er </w:t>
      </w:r>
      <w:proofErr w:type="spellStart"/>
      <w:r>
        <w:t>menschen</w:t>
      </w:r>
      <w:proofErr w:type="spellEnd"/>
      <w:r>
        <w:t xml:space="preserve"> </w:t>
      </w:r>
      <w:proofErr w:type="spellStart"/>
      <w:r>
        <w:t>lere</w:t>
      </w:r>
      <w:proofErr w:type="spellEnd"/>
      <w:r>
        <w:t xml:space="preserve"> dulden </w:t>
      </w:r>
      <w:proofErr w:type="spellStart"/>
      <w:r>
        <w:t>solt</w:t>
      </w:r>
      <w:proofErr w:type="spellEnd"/>
      <w:r>
        <w:t xml:space="preserve">. Dann er spricht / der </w:t>
      </w:r>
      <w:proofErr w:type="spellStart"/>
      <w:r>
        <w:t>buchstabe</w:t>
      </w:r>
      <w:proofErr w:type="spellEnd"/>
      <w:r>
        <w:t xml:space="preserve"> </w:t>
      </w:r>
      <w:proofErr w:type="spellStart"/>
      <w:r>
        <w:t>toedtet</w:t>
      </w:r>
      <w:proofErr w:type="spellEnd"/>
      <w:r>
        <w:t xml:space="preserve"> / es ist dem </w:t>
      </w:r>
      <w:proofErr w:type="spellStart"/>
      <w:r>
        <w:t>gesatz</w:t>
      </w:r>
      <w:proofErr w:type="spellEnd"/>
      <w:r>
        <w:t xml:space="preserve"> </w:t>
      </w:r>
      <w:proofErr w:type="spellStart"/>
      <w:r>
        <w:t>unmüglich</w:t>
      </w:r>
      <w:proofErr w:type="spellEnd"/>
      <w:r>
        <w:t xml:space="preserve"> / laßt die </w:t>
      </w:r>
      <w:proofErr w:type="spellStart"/>
      <w:r>
        <w:t>brüder</w:t>
      </w:r>
      <w:proofErr w:type="spellEnd"/>
      <w:r>
        <w:t xml:space="preserve"> </w:t>
      </w:r>
      <w:proofErr w:type="spellStart"/>
      <w:r>
        <w:t>unbeschweret</w:t>
      </w:r>
      <w:proofErr w:type="spellEnd"/>
      <w:r>
        <w:t xml:space="preserve"> mit dem joch / das unsere </w:t>
      </w:r>
      <w:proofErr w:type="spellStart"/>
      <w:r>
        <w:t>vetter</w:t>
      </w:r>
      <w:proofErr w:type="spellEnd"/>
      <w:r>
        <w:t xml:space="preserve"> noch wir je haben tragen </w:t>
      </w:r>
      <w:proofErr w:type="spellStart"/>
      <w:r>
        <w:t>koennen</w:t>
      </w:r>
      <w:proofErr w:type="spellEnd"/>
      <w:r>
        <w:t xml:space="preserve">. </w:t>
      </w:r>
      <w:proofErr w:type="spellStart"/>
      <w:r>
        <w:t>Drumb</w:t>
      </w:r>
      <w:proofErr w:type="spellEnd"/>
      <w:r>
        <w:t xml:space="preserve"> </w:t>
      </w:r>
      <w:proofErr w:type="spellStart"/>
      <w:r>
        <w:t>verdampt</w:t>
      </w:r>
      <w:proofErr w:type="spellEnd"/>
      <w:r>
        <w:t xml:space="preserve"> er auch / aller </w:t>
      </w:r>
      <w:proofErr w:type="spellStart"/>
      <w:r>
        <w:t>natuerlichen</w:t>
      </w:r>
      <w:proofErr w:type="spellEnd"/>
      <w:r>
        <w:t xml:space="preserve"> </w:t>
      </w:r>
      <w:proofErr w:type="spellStart"/>
      <w:r>
        <w:t>menschen</w:t>
      </w:r>
      <w:proofErr w:type="spellEnd"/>
      <w:r>
        <w:t xml:space="preserve"> </w:t>
      </w:r>
      <w:proofErr w:type="spellStart"/>
      <w:r>
        <w:t>tichten</w:t>
      </w:r>
      <w:proofErr w:type="spellEnd"/>
      <w:r>
        <w:t xml:space="preserve"> </w:t>
      </w:r>
      <w:proofErr w:type="spellStart"/>
      <w:r>
        <w:t>unnd</w:t>
      </w:r>
      <w:proofErr w:type="spellEnd"/>
      <w:r>
        <w:t xml:space="preserve"> thun / mit dem </w:t>
      </w:r>
      <w:proofErr w:type="spellStart"/>
      <w:r>
        <w:t>gesatz</w:t>
      </w:r>
      <w:proofErr w:type="spellEnd"/>
      <w:r>
        <w:t xml:space="preserve"> </w:t>
      </w:r>
      <w:proofErr w:type="spellStart"/>
      <w:r>
        <w:t>maledictus</w:t>
      </w:r>
      <w:proofErr w:type="spellEnd"/>
      <w:r>
        <w:t xml:space="preserve"> </w:t>
      </w:r>
      <w:proofErr w:type="spellStart"/>
      <w:r>
        <w:t>omnis</w:t>
      </w:r>
      <w:proofErr w:type="spellEnd"/>
      <w:r>
        <w:t xml:space="preserve"> / und spricht / es ist nicht ein frommer oder gerechter </w:t>
      </w:r>
      <w:proofErr w:type="spellStart"/>
      <w:r>
        <w:t>auff</w:t>
      </w:r>
      <w:proofErr w:type="spellEnd"/>
      <w:r>
        <w:t xml:space="preserve"> erden. </w:t>
      </w:r>
      <w:proofErr w:type="spellStart"/>
      <w:r>
        <w:t>Sihe</w:t>
      </w:r>
      <w:proofErr w:type="spellEnd"/>
      <w:r>
        <w:t xml:space="preserve"> wen Gott </w:t>
      </w:r>
      <w:proofErr w:type="spellStart"/>
      <w:r>
        <w:t>erwelet</w:t>
      </w:r>
      <w:proofErr w:type="spellEnd"/>
      <w:r>
        <w:t xml:space="preserve"> hat / </w:t>
      </w:r>
      <w:proofErr w:type="spellStart"/>
      <w:r>
        <w:t>unnd</w:t>
      </w:r>
      <w:proofErr w:type="spellEnd"/>
      <w:r>
        <w:t xml:space="preserve"> durch Christum selig machen will / des </w:t>
      </w:r>
      <w:proofErr w:type="spellStart"/>
      <w:r>
        <w:t>hertz</w:t>
      </w:r>
      <w:proofErr w:type="spellEnd"/>
      <w:r>
        <w:t xml:space="preserve"> </w:t>
      </w:r>
      <w:proofErr w:type="spellStart"/>
      <w:r>
        <w:t>unnd</w:t>
      </w:r>
      <w:proofErr w:type="spellEnd"/>
      <w:r>
        <w:t xml:space="preserve"> </w:t>
      </w:r>
      <w:proofErr w:type="spellStart"/>
      <w:r>
        <w:t>mutt</w:t>
      </w:r>
      <w:proofErr w:type="spellEnd"/>
      <w:r>
        <w:t xml:space="preserve"> besitzt / und beweget Gott der heilig geist / durch die bußpredig nicht allein zuerkennen </w:t>
      </w:r>
      <w:proofErr w:type="spellStart"/>
      <w:r>
        <w:t>unnd</w:t>
      </w:r>
      <w:proofErr w:type="spellEnd"/>
      <w:r>
        <w:t xml:space="preserve"> bekennen die </w:t>
      </w:r>
      <w:proofErr w:type="spellStart"/>
      <w:r>
        <w:t>sünde</w:t>
      </w:r>
      <w:proofErr w:type="spellEnd"/>
      <w:r>
        <w:t xml:space="preserve"> / sondern auch zulassen / </w:t>
      </w:r>
      <w:proofErr w:type="spellStart"/>
      <w:r>
        <w:t>unnd</w:t>
      </w:r>
      <w:proofErr w:type="spellEnd"/>
      <w:r>
        <w:t xml:space="preserve"> </w:t>
      </w:r>
      <w:proofErr w:type="spellStart"/>
      <w:r>
        <w:t>gnade</w:t>
      </w:r>
      <w:proofErr w:type="spellEnd"/>
      <w:r>
        <w:t xml:space="preserve"> </w:t>
      </w:r>
      <w:proofErr w:type="spellStart"/>
      <w:r>
        <w:t>begeren</w:t>
      </w:r>
      <w:proofErr w:type="spellEnd"/>
      <w:r>
        <w:t xml:space="preserve"> von Gott </w:t>
      </w:r>
      <w:proofErr w:type="spellStart"/>
      <w:r>
        <w:t>umb</w:t>
      </w:r>
      <w:proofErr w:type="spellEnd"/>
      <w:r>
        <w:t xml:space="preserve"> Christi willen / als er dann am </w:t>
      </w:r>
      <w:proofErr w:type="spellStart"/>
      <w:r>
        <w:t>Pfingstag</w:t>
      </w:r>
      <w:proofErr w:type="spellEnd"/>
      <w:r>
        <w:t xml:space="preserve"> / mit einer predig vier </w:t>
      </w:r>
      <w:proofErr w:type="spellStart"/>
      <w:r>
        <w:t>tauset</w:t>
      </w:r>
      <w:proofErr w:type="spellEnd"/>
      <w:r>
        <w:t xml:space="preserve"> </w:t>
      </w:r>
      <w:proofErr w:type="spellStart"/>
      <w:r>
        <w:t>seelen</w:t>
      </w:r>
      <w:proofErr w:type="spellEnd"/>
      <w:r>
        <w:t xml:space="preserve"> </w:t>
      </w:r>
      <w:proofErr w:type="spellStart"/>
      <w:r>
        <w:t>bekeret</w:t>
      </w:r>
      <w:proofErr w:type="spellEnd"/>
      <w:r>
        <w:t xml:space="preserve"> / dann so bald Petrus sprach / </w:t>
      </w:r>
      <w:proofErr w:type="spellStart"/>
      <w:r>
        <w:t>ir</w:t>
      </w:r>
      <w:proofErr w:type="spellEnd"/>
      <w:r>
        <w:t xml:space="preserve"> </w:t>
      </w:r>
      <w:proofErr w:type="spellStart"/>
      <w:r>
        <w:t>seyt</w:t>
      </w:r>
      <w:proofErr w:type="spellEnd"/>
      <w:r>
        <w:t xml:space="preserve"> </w:t>
      </w:r>
      <w:proofErr w:type="spellStart"/>
      <w:r>
        <w:t>verrheter</w:t>
      </w:r>
      <w:proofErr w:type="spellEnd"/>
      <w:r>
        <w:t xml:space="preserve"> und </w:t>
      </w:r>
      <w:proofErr w:type="spellStart"/>
      <w:r>
        <w:t>moerder</w:t>
      </w:r>
      <w:proofErr w:type="spellEnd"/>
      <w:r>
        <w:t xml:space="preserve"> Christi / thut </w:t>
      </w:r>
      <w:proofErr w:type="spellStart"/>
      <w:r>
        <w:t>busse</w:t>
      </w:r>
      <w:proofErr w:type="spellEnd"/>
      <w:r>
        <w:t xml:space="preserve"> / sprachen die </w:t>
      </w:r>
      <w:proofErr w:type="spellStart"/>
      <w:r>
        <w:t>erweleten</w:t>
      </w:r>
      <w:proofErr w:type="spellEnd"/>
      <w:r>
        <w:t xml:space="preserve"> zu Petro / was sollen wir thun? </w:t>
      </w:r>
      <w:proofErr w:type="spellStart"/>
      <w:r>
        <w:t>unnd</w:t>
      </w:r>
      <w:proofErr w:type="spellEnd"/>
      <w:r>
        <w:t xml:space="preserve"> besserten </w:t>
      </w:r>
      <w:proofErr w:type="spellStart"/>
      <w:r>
        <w:t>ir</w:t>
      </w:r>
      <w:proofErr w:type="spellEnd"/>
      <w:r>
        <w:t xml:space="preserve"> leben. Wer aber nicht </w:t>
      </w:r>
      <w:proofErr w:type="spellStart"/>
      <w:r>
        <w:t>erwelet</w:t>
      </w:r>
      <w:proofErr w:type="spellEnd"/>
      <w:r>
        <w:t xml:space="preserve"> ist / der </w:t>
      </w:r>
      <w:proofErr w:type="spellStart"/>
      <w:r>
        <w:t>würdt</w:t>
      </w:r>
      <w:proofErr w:type="spellEnd"/>
      <w:r>
        <w:t xml:space="preserve"> nicht besser / sondern </w:t>
      </w:r>
      <w:proofErr w:type="spellStart"/>
      <w:r>
        <w:t>erger</w:t>
      </w:r>
      <w:proofErr w:type="spellEnd"/>
      <w:r>
        <w:t xml:space="preserve"> / von des heiligen </w:t>
      </w:r>
      <w:proofErr w:type="spellStart"/>
      <w:r>
        <w:t>geists</w:t>
      </w:r>
      <w:proofErr w:type="spellEnd"/>
      <w:r>
        <w:t xml:space="preserve"> bußpredig / wie die </w:t>
      </w:r>
      <w:proofErr w:type="spellStart"/>
      <w:r>
        <w:t>Phariseer</w:t>
      </w:r>
      <w:proofErr w:type="spellEnd"/>
      <w:r>
        <w:t xml:space="preserve"> (da Stephan predigt / </w:t>
      </w:r>
      <w:proofErr w:type="spellStart"/>
      <w:r>
        <w:t>ir</w:t>
      </w:r>
      <w:proofErr w:type="spellEnd"/>
      <w:r>
        <w:t xml:space="preserve"> habt das </w:t>
      </w:r>
      <w:proofErr w:type="spellStart"/>
      <w:r>
        <w:t>gesatz</w:t>
      </w:r>
      <w:proofErr w:type="spellEnd"/>
      <w:r>
        <w:t xml:space="preserve"> nie gehalten / und seit </w:t>
      </w:r>
      <w:proofErr w:type="spellStart"/>
      <w:r>
        <w:t>verrheter</w:t>
      </w:r>
      <w:proofErr w:type="spellEnd"/>
      <w:r>
        <w:t xml:space="preserve"> </w:t>
      </w:r>
      <w:proofErr w:type="spellStart"/>
      <w:r>
        <w:t>unnd</w:t>
      </w:r>
      <w:proofErr w:type="spellEnd"/>
      <w:r>
        <w:t xml:space="preserve"> </w:t>
      </w:r>
      <w:proofErr w:type="spellStart"/>
      <w:r>
        <w:t>moerder</w:t>
      </w:r>
      <w:proofErr w:type="spellEnd"/>
      <w:r>
        <w:t xml:space="preserve"> Christi) die </w:t>
      </w:r>
      <w:proofErr w:type="spellStart"/>
      <w:r>
        <w:t>ohren</w:t>
      </w:r>
      <w:proofErr w:type="spellEnd"/>
      <w:r>
        <w:t xml:space="preserve"> zu </w:t>
      </w:r>
      <w:proofErr w:type="spellStart"/>
      <w:r>
        <w:t>stopffen</w:t>
      </w:r>
      <w:proofErr w:type="spellEnd"/>
      <w:r>
        <w:t xml:space="preserve"> / mit </w:t>
      </w:r>
      <w:proofErr w:type="spellStart"/>
      <w:r>
        <w:t>zenen</w:t>
      </w:r>
      <w:proofErr w:type="spellEnd"/>
      <w:r>
        <w:t xml:space="preserve"> </w:t>
      </w:r>
      <w:proofErr w:type="spellStart"/>
      <w:r>
        <w:t>kirreten</w:t>
      </w:r>
      <w:proofErr w:type="spellEnd"/>
      <w:r>
        <w:t xml:space="preserve"> / stein </w:t>
      </w:r>
      <w:proofErr w:type="spellStart"/>
      <w:r>
        <w:t>auff</w:t>
      </w:r>
      <w:proofErr w:type="spellEnd"/>
      <w:r>
        <w:t xml:space="preserve"> huben und </w:t>
      </w:r>
      <w:proofErr w:type="spellStart"/>
      <w:r>
        <w:t>Stephanon</w:t>
      </w:r>
      <w:proofErr w:type="spellEnd"/>
      <w:r>
        <w:t xml:space="preserve"> </w:t>
      </w:r>
      <w:proofErr w:type="spellStart"/>
      <w:r>
        <w:t>zutod</w:t>
      </w:r>
      <w:proofErr w:type="spellEnd"/>
      <w:r>
        <w:t xml:space="preserve"> </w:t>
      </w:r>
      <w:proofErr w:type="spellStart"/>
      <w:r>
        <w:t>warffen</w:t>
      </w:r>
      <w:proofErr w:type="spellEnd"/>
      <w:r>
        <w:t xml:space="preserve">. Also </w:t>
      </w:r>
      <w:proofErr w:type="spellStart"/>
      <w:r>
        <w:t>ligt</w:t>
      </w:r>
      <w:proofErr w:type="spellEnd"/>
      <w:r>
        <w:t xml:space="preserve"> die </w:t>
      </w:r>
      <w:proofErr w:type="spellStart"/>
      <w:r>
        <w:t>bekerung</w:t>
      </w:r>
      <w:proofErr w:type="spellEnd"/>
      <w:r>
        <w:t xml:space="preserve"> eines </w:t>
      </w:r>
      <w:proofErr w:type="spellStart"/>
      <w:r>
        <w:t>menschen</w:t>
      </w:r>
      <w:proofErr w:type="spellEnd"/>
      <w:r>
        <w:t xml:space="preserve"> / nicht am </w:t>
      </w:r>
      <w:proofErr w:type="spellStart"/>
      <w:r>
        <w:t>freyen</w:t>
      </w:r>
      <w:proofErr w:type="spellEnd"/>
      <w:r>
        <w:t xml:space="preserve"> willen / sondern an Gott dem heiligen geist / von welchem Lucas spricht / der Herr </w:t>
      </w:r>
      <w:proofErr w:type="spellStart"/>
      <w:r>
        <w:t>thett</w:t>
      </w:r>
      <w:proofErr w:type="spellEnd"/>
      <w:r>
        <w:t xml:space="preserve"> alle tage zu der gemeine / die selig werden </w:t>
      </w:r>
      <w:proofErr w:type="spellStart"/>
      <w:r>
        <w:t>solten</w:t>
      </w:r>
      <w:proofErr w:type="spellEnd"/>
      <w:r>
        <w:t xml:space="preserve"> / </w:t>
      </w:r>
      <w:proofErr w:type="spellStart"/>
      <w:r>
        <w:t>unnd</w:t>
      </w:r>
      <w:proofErr w:type="spellEnd"/>
      <w:r>
        <w:t xml:space="preserve"> </w:t>
      </w:r>
      <w:proofErr w:type="spellStart"/>
      <w:r>
        <w:t>abermal</w:t>
      </w:r>
      <w:proofErr w:type="spellEnd"/>
      <w:r>
        <w:t xml:space="preserve"> / Gott </w:t>
      </w:r>
      <w:proofErr w:type="spellStart"/>
      <w:r>
        <w:t>thett</w:t>
      </w:r>
      <w:proofErr w:type="spellEnd"/>
      <w:r>
        <w:t xml:space="preserve"> der Lydia das </w:t>
      </w:r>
      <w:proofErr w:type="spellStart"/>
      <w:r>
        <w:t>hertz</w:t>
      </w:r>
      <w:proofErr w:type="spellEnd"/>
      <w:r>
        <w:t xml:space="preserve"> </w:t>
      </w:r>
      <w:proofErr w:type="spellStart"/>
      <w:r>
        <w:t>auff</w:t>
      </w:r>
      <w:proofErr w:type="spellEnd"/>
      <w:r>
        <w:t xml:space="preserve"> / das sie </w:t>
      </w:r>
      <w:proofErr w:type="spellStart"/>
      <w:r>
        <w:t>drauff</w:t>
      </w:r>
      <w:proofErr w:type="spellEnd"/>
      <w:r>
        <w:t xml:space="preserve"> acht hatte / was S. Paulus redet. </w:t>
      </w:r>
    </w:p>
    <w:p w14:paraId="2E4751CD" w14:textId="77777777" w:rsidR="00833A43" w:rsidRDefault="00833A43" w:rsidP="00833A43">
      <w:pPr>
        <w:pStyle w:val="StandardWeb"/>
      </w:pPr>
      <w:r>
        <w:t xml:space="preserve">Wer nun durch die bußpredig / so </w:t>
      </w:r>
      <w:proofErr w:type="spellStart"/>
      <w:r>
        <w:t>Gottsfürchtig</w:t>
      </w:r>
      <w:proofErr w:type="spellEnd"/>
      <w:r>
        <w:t xml:space="preserve"> ist worden / </w:t>
      </w:r>
      <w:proofErr w:type="spellStart"/>
      <w:r>
        <w:t>dz</w:t>
      </w:r>
      <w:proofErr w:type="spellEnd"/>
      <w:r>
        <w:t xml:space="preserve"> er zu Gott </w:t>
      </w:r>
      <w:proofErr w:type="spellStart"/>
      <w:r>
        <w:t>auß</w:t>
      </w:r>
      <w:proofErr w:type="spellEnd"/>
      <w:r>
        <w:t xml:space="preserve"> </w:t>
      </w:r>
      <w:proofErr w:type="spellStart"/>
      <w:r>
        <w:t>tieffer</w:t>
      </w:r>
      <w:proofErr w:type="spellEnd"/>
      <w:r>
        <w:t xml:space="preserve"> </w:t>
      </w:r>
      <w:proofErr w:type="spellStart"/>
      <w:r>
        <w:t>nott</w:t>
      </w:r>
      <w:proofErr w:type="spellEnd"/>
      <w:r>
        <w:t xml:space="preserve"> </w:t>
      </w:r>
      <w:proofErr w:type="spellStart"/>
      <w:r>
        <w:t>schreyet</w:t>
      </w:r>
      <w:proofErr w:type="spellEnd"/>
      <w:r>
        <w:t xml:space="preserve"> wie David / dem </w:t>
      </w:r>
      <w:proofErr w:type="spellStart"/>
      <w:r>
        <w:t>verheisset</w:t>
      </w:r>
      <w:proofErr w:type="spellEnd"/>
      <w:r>
        <w:t xml:space="preserve"> </w:t>
      </w:r>
      <w:proofErr w:type="spellStart"/>
      <w:r>
        <w:t>Got</w:t>
      </w:r>
      <w:proofErr w:type="spellEnd"/>
      <w:r>
        <w:t xml:space="preserve"> der heilig geist / durch des </w:t>
      </w:r>
      <w:proofErr w:type="spellStart"/>
      <w:r>
        <w:t>predigers</w:t>
      </w:r>
      <w:proofErr w:type="spellEnd"/>
      <w:r>
        <w:t xml:space="preserve"> </w:t>
      </w:r>
      <w:proofErr w:type="spellStart"/>
      <w:r>
        <w:t>mund</w:t>
      </w:r>
      <w:proofErr w:type="spellEnd"/>
      <w:r>
        <w:t xml:space="preserve"> / </w:t>
      </w:r>
      <w:proofErr w:type="spellStart"/>
      <w:r>
        <w:t>vergebung</w:t>
      </w:r>
      <w:proofErr w:type="spellEnd"/>
      <w:r>
        <w:t xml:space="preserve"> aller </w:t>
      </w:r>
      <w:proofErr w:type="spellStart"/>
      <w:r>
        <w:t>sünd</w:t>
      </w:r>
      <w:proofErr w:type="spellEnd"/>
      <w:r>
        <w:t xml:space="preserve"> / und das ewige leben / on alle </w:t>
      </w:r>
      <w:proofErr w:type="spellStart"/>
      <w:r>
        <w:t>werck</w:t>
      </w:r>
      <w:proofErr w:type="spellEnd"/>
      <w:r>
        <w:t xml:space="preserve"> / </w:t>
      </w:r>
      <w:proofErr w:type="spellStart"/>
      <w:r>
        <w:t>unnd</w:t>
      </w:r>
      <w:proofErr w:type="spellEnd"/>
      <w:r>
        <w:t xml:space="preserve"> verdienst / </w:t>
      </w:r>
      <w:proofErr w:type="spellStart"/>
      <w:r>
        <w:t>umb</w:t>
      </w:r>
      <w:proofErr w:type="spellEnd"/>
      <w:r>
        <w:t xml:space="preserve"> des </w:t>
      </w:r>
      <w:proofErr w:type="spellStart"/>
      <w:r>
        <w:t>blossen</w:t>
      </w:r>
      <w:proofErr w:type="spellEnd"/>
      <w:r>
        <w:t xml:space="preserve"> </w:t>
      </w:r>
      <w:proofErr w:type="spellStart"/>
      <w:r>
        <w:t>glaubens</w:t>
      </w:r>
      <w:proofErr w:type="spellEnd"/>
      <w:r>
        <w:t xml:space="preserve"> willen / an Gottes </w:t>
      </w:r>
      <w:proofErr w:type="spellStart"/>
      <w:r>
        <w:t>unnd</w:t>
      </w:r>
      <w:proofErr w:type="spellEnd"/>
      <w:r>
        <w:t xml:space="preserve"> Christi </w:t>
      </w:r>
      <w:proofErr w:type="spellStart"/>
      <w:r>
        <w:t>zusagunge</w:t>
      </w:r>
      <w:proofErr w:type="spellEnd"/>
      <w:r>
        <w:t xml:space="preserve">. Dann so spricht er durch </w:t>
      </w:r>
      <w:proofErr w:type="spellStart"/>
      <w:r>
        <w:t>Paulon</w:t>
      </w:r>
      <w:proofErr w:type="spellEnd"/>
      <w:r>
        <w:t xml:space="preserve"> </w:t>
      </w:r>
      <w:proofErr w:type="spellStart"/>
      <w:r>
        <w:t>zun</w:t>
      </w:r>
      <w:proofErr w:type="spellEnd"/>
      <w:r>
        <w:t xml:space="preserve"> </w:t>
      </w:r>
      <w:proofErr w:type="spellStart"/>
      <w:r>
        <w:t>Roemern</w:t>
      </w:r>
      <w:proofErr w:type="spellEnd"/>
      <w:r>
        <w:t xml:space="preserve"> am dritten / Es ist hie kein </w:t>
      </w:r>
      <w:proofErr w:type="spellStart"/>
      <w:r>
        <w:t>underscheid</w:t>
      </w:r>
      <w:proofErr w:type="spellEnd"/>
      <w:r>
        <w:t xml:space="preserve"> / sie sind </w:t>
      </w:r>
      <w:proofErr w:type="spellStart"/>
      <w:r>
        <w:t>allezumal</w:t>
      </w:r>
      <w:proofErr w:type="spellEnd"/>
      <w:r>
        <w:t xml:space="preserve"> </w:t>
      </w:r>
      <w:proofErr w:type="spellStart"/>
      <w:r>
        <w:t>sünder</w:t>
      </w:r>
      <w:proofErr w:type="spellEnd"/>
      <w:r>
        <w:t xml:space="preserve"> / </w:t>
      </w:r>
      <w:proofErr w:type="spellStart"/>
      <w:r>
        <w:t>unnd</w:t>
      </w:r>
      <w:proofErr w:type="spellEnd"/>
      <w:r>
        <w:t xml:space="preserve"> mangeln des </w:t>
      </w:r>
      <w:proofErr w:type="spellStart"/>
      <w:r>
        <w:t>rhumes</w:t>
      </w:r>
      <w:proofErr w:type="spellEnd"/>
      <w:r>
        <w:t xml:space="preserve"> / den sie für Gott haben </w:t>
      </w:r>
      <w:proofErr w:type="spellStart"/>
      <w:r>
        <w:t>solten</w:t>
      </w:r>
      <w:proofErr w:type="spellEnd"/>
      <w:r>
        <w:t xml:space="preserve"> / und werden on verdienst gerecht / </w:t>
      </w:r>
      <w:proofErr w:type="spellStart"/>
      <w:r>
        <w:t>auß</w:t>
      </w:r>
      <w:proofErr w:type="spellEnd"/>
      <w:r>
        <w:t xml:space="preserve"> seiner </w:t>
      </w:r>
      <w:proofErr w:type="spellStart"/>
      <w:r>
        <w:t>gnade</w:t>
      </w:r>
      <w:proofErr w:type="spellEnd"/>
      <w:r>
        <w:t xml:space="preserve"> / durch die </w:t>
      </w:r>
      <w:proofErr w:type="spellStart"/>
      <w:r>
        <w:t>erloesung</w:t>
      </w:r>
      <w:proofErr w:type="spellEnd"/>
      <w:r>
        <w:t xml:space="preserve"> / so </w:t>
      </w:r>
      <w:proofErr w:type="spellStart"/>
      <w:r>
        <w:t>durhc</w:t>
      </w:r>
      <w:proofErr w:type="spellEnd"/>
      <w:r>
        <w:t xml:space="preserve"> Christum geschehen ist / welchen Gott hat </w:t>
      </w:r>
      <w:proofErr w:type="spellStart"/>
      <w:r>
        <w:t>fürgestellet</w:t>
      </w:r>
      <w:proofErr w:type="spellEnd"/>
      <w:r>
        <w:t xml:space="preserve"> zu einem </w:t>
      </w:r>
      <w:proofErr w:type="spellStart"/>
      <w:r>
        <w:t>gnadestuel</w:t>
      </w:r>
      <w:proofErr w:type="spellEnd"/>
      <w:r>
        <w:t xml:space="preserve"> / durch den glauben in seinem </w:t>
      </w:r>
      <w:proofErr w:type="spellStart"/>
      <w:r>
        <w:t>blut</w:t>
      </w:r>
      <w:proofErr w:type="spellEnd"/>
      <w:r>
        <w:t xml:space="preserve"> / damit er die </w:t>
      </w:r>
      <w:proofErr w:type="spellStart"/>
      <w:r>
        <w:t>gerechtigkeit</w:t>
      </w:r>
      <w:proofErr w:type="spellEnd"/>
      <w:r>
        <w:t xml:space="preserve"> / so für im </w:t>
      </w:r>
      <w:proofErr w:type="spellStart"/>
      <w:r>
        <w:t>gült</w:t>
      </w:r>
      <w:proofErr w:type="spellEnd"/>
      <w:r>
        <w:t xml:space="preserve"> </w:t>
      </w:r>
      <w:proofErr w:type="spellStart"/>
      <w:r>
        <w:t>darbeüt</w:t>
      </w:r>
      <w:proofErr w:type="spellEnd"/>
      <w:r>
        <w:t xml:space="preserve"> / in dem das er </w:t>
      </w:r>
      <w:proofErr w:type="spellStart"/>
      <w:r>
        <w:t>sünde</w:t>
      </w:r>
      <w:proofErr w:type="spellEnd"/>
      <w:r>
        <w:t xml:space="preserve"> vergibt. Und </w:t>
      </w:r>
      <w:proofErr w:type="spellStart"/>
      <w:r>
        <w:t>abermal</w:t>
      </w:r>
      <w:proofErr w:type="spellEnd"/>
      <w:r>
        <w:t xml:space="preserve"> </w:t>
      </w:r>
      <w:proofErr w:type="spellStart"/>
      <w:r>
        <w:t>zun</w:t>
      </w:r>
      <w:proofErr w:type="spellEnd"/>
      <w:r>
        <w:t xml:space="preserve"> </w:t>
      </w:r>
      <w:proofErr w:type="spellStart"/>
      <w:r>
        <w:t>Ephesernn</w:t>
      </w:r>
      <w:proofErr w:type="spellEnd"/>
      <w:r>
        <w:t xml:space="preserve"> am andern / </w:t>
      </w:r>
      <w:proofErr w:type="spellStart"/>
      <w:r>
        <w:t>auß</w:t>
      </w:r>
      <w:proofErr w:type="spellEnd"/>
      <w:r>
        <w:t xml:space="preserve"> </w:t>
      </w:r>
      <w:proofErr w:type="spellStart"/>
      <w:r>
        <w:t>gnaden</w:t>
      </w:r>
      <w:proofErr w:type="spellEnd"/>
      <w:r>
        <w:t xml:space="preserve"> </w:t>
      </w:r>
      <w:proofErr w:type="spellStart"/>
      <w:r>
        <w:t>seyt</w:t>
      </w:r>
      <w:proofErr w:type="spellEnd"/>
      <w:r>
        <w:t xml:space="preserve"> </w:t>
      </w:r>
      <w:proofErr w:type="spellStart"/>
      <w:r>
        <w:t>ir</w:t>
      </w:r>
      <w:proofErr w:type="spellEnd"/>
      <w:r>
        <w:t xml:space="preserve"> selig worden / durch den glauben / und </w:t>
      </w:r>
      <w:proofErr w:type="spellStart"/>
      <w:r>
        <w:t>dasselbig</w:t>
      </w:r>
      <w:proofErr w:type="spellEnd"/>
      <w:r>
        <w:t xml:space="preserve"> nicht </w:t>
      </w:r>
      <w:proofErr w:type="spellStart"/>
      <w:r>
        <w:t>auß</w:t>
      </w:r>
      <w:proofErr w:type="spellEnd"/>
      <w:r>
        <w:t xml:space="preserve"> </w:t>
      </w:r>
      <w:proofErr w:type="spellStart"/>
      <w:r>
        <w:t>eüch</w:t>
      </w:r>
      <w:proofErr w:type="spellEnd"/>
      <w:r>
        <w:t xml:space="preserve"> / Gottes </w:t>
      </w:r>
      <w:proofErr w:type="spellStart"/>
      <w:r>
        <w:t>gabe</w:t>
      </w:r>
      <w:proofErr w:type="spellEnd"/>
      <w:r>
        <w:t xml:space="preserve"> ists / nicht </w:t>
      </w:r>
      <w:proofErr w:type="spellStart"/>
      <w:r>
        <w:t>auß</w:t>
      </w:r>
      <w:proofErr w:type="spellEnd"/>
      <w:r>
        <w:t xml:space="preserve"> den </w:t>
      </w:r>
      <w:proofErr w:type="spellStart"/>
      <w:r>
        <w:t>wercken</w:t>
      </w:r>
      <w:proofErr w:type="spellEnd"/>
      <w:r>
        <w:t xml:space="preserve"> / </w:t>
      </w:r>
      <w:proofErr w:type="spellStart"/>
      <w:r>
        <w:t>auff</w:t>
      </w:r>
      <w:proofErr w:type="spellEnd"/>
      <w:r>
        <w:t xml:space="preserve"> das sich nicht </w:t>
      </w:r>
      <w:proofErr w:type="spellStart"/>
      <w:r>
        <w:t>yemand</w:t>
      </w:r>
      <w:proofErr w:type="spellEnd"/>
      <w:r>
        <w:t xml:space="preserve"> </w:t>
      </w:r>
      <w:proofErr w:type="spellStart"/>
      <w:r>
        <w:t>rhueme</w:t>
      </w:r>
      <w:proofErr w:type="spellEnd"/>
      <w:r>
        <w:t xml:space="preserve">. </w:t>
      </w:r>
    </w:p>
    <w:p w14:paraId="0119F8A6" w14:textId="77777777" w:rsidR="00833A43" w:rsidRDefault="00833A43" w:rsidP="00833A43">
      <w:pPr>
        <w:pStyle w:val="StandardWeb"/>
      </w:pPr>
      <w:proofErr w:type="spellStart"/>
      <w:r>
        <w:t>Unnd</w:t>
      </w:r>
      <w:proofErr w:type="spellEnd"/>
      <w:r>
        <w:t xml:space="preserve"> </w:t>
      </w:r>
      <w:proofErr w:type="spellStart"/>
      <w:r>
        <w:t>abermal</w:t>
      </w:r>
      <w:proofErr w:type="spellEnd"/>
      <w:r>
        <w:t xml:space="preserve"> </w:t>
      </w:r>
      <w:proofErr w:type="spellStart"/>
      <w:r>
        <w:t>zun</w:t>
      </w:r>
      <w:proofErr w:type="spellEnd"/>
      <w:r>
        <w:t xml:space="preserve"> Galatern am dritten / die </w:t>
      </w:r>
      <w:proofErr w:type="spellStart"/>
      <w:r>
        <w:t>gschrifft</w:t>
      </w:r>
      <w:proofErr w:type="spellEnd"/>
      <w:r>
        <w:t xml:space="preserve"> hat es zuvor ersehen / das Gott die Heiden gerecht macht / durch den glauben / darum verkündiget sie dem Abraham / in deinem samen sollen alle Heiden </w:t>
      </w:r>
      <w:proofErr w:type="spellStart"/>
      <w:r>
        <w:t>gesegent</w:t>
      </w:r>
      <w:proofErr w:type="spellEnd"/>
      <w:r>
        <w:t xml:space="preserve"> werden / so werden nun die des </w:t>
      </w:r>
      <w:proofErr w:type="spellStart"/>
      <w:r>
        <w:t>glaubens</w:t>
      </w:r>
      <w:proofErr w:type="spellEnd"/>
      <w:r>
        <w:t xml:space="preserve"> sind / mit dem </w:t>
      </w:r>
      <w:proofErr w:type="spellStart"/>
      <w:r>
        <w:t>gleübigen</w:t>
      </w:r>
      <w:proofErr w:type="spellEnd"/>
      <w:r>
        <w:t xml:space="preserve"> Abraham </w:t>
      </w:r>
      <w:proofErr w:type="spellStart"/>
      <w:r>
        <w:t>gesegent</w:t>
      </w:r>
      <w:proofErr w:type="spellEnd"/>
      <w:r>
        <w:t xml:space="preserve">. Die aber mit des </w:t>
      </w:r>
      <w:proofErr w:type="spellStart"/>
      <w:r>
        <w:t>gesatzs</w:t>
      </w:r>
      <w:proofErr w:type="spellEnd"/>
      <w:r>
        <w:t xml:space="preserve"> </w:t>
      </w:r>
      <w:proofErr w:type="spellStart"/>
      <w:r>
        <w:t>wercken</w:t>
      </w:r>
      <w:proofErr w:type="spellEnd"/>
      <w:r>
        <w:t xml:space="preserve"> umgehen / sind </w:t>
      </w:r>
      <w:proofErr w:type="spellStart"/>
      <w:r>
        <w:t>under</w:t>
      </w:r>
      <w:proofErr w:type="spellEnd"/>
      <w:r>
        <w:t xml:space="preserve"> dem fluch / wie geschrieben </w:t>
      </w:r>
      <w:proofErr w:type="spellStart"/>
      <w:r>
        <w:t>stehete</w:t>
      </w:r>
      <w:proofErr w:type="spellEnd"/>
      <w:r>
        <w:t xml:space="preserve"> / verflucht ist </w:t>
      </w:r>
      <w:proofErr w:type="spellStart"/>
      <w:r>
        <w:t>yederman</w:t>
      </w:r>
      <w:proofErr w:type="spellEnd"/>
      <w:r>
        <w:t xml:space="preserve"> / der nicht bleibt in allem / </w:t>
      </w:r>
      <w:proofErr w:type="spellStart"/>
      <w:r>
        <w:t>dz</w:t>
      </w:r>
      <w:proofErr w:type="spellEnd"/>
      <w:r>
        <w:t xml:space="preserve"> geschrieben stehet im </w:t>
      </w:r>
      <w:proofErr w:type="spellStart"/>
      <w:r>
        <w:t>gesatz</w:t>
      </w:r>
      <w:proofErr w:type="spellEnd"/>
      <w:r>
        <w:t xml:space="preserve">. Das aber niemand durchs </w:t>
      </w:r>
      <w:proofErr w:type="spellStart"/>
      <w:r>
        <w:t>gesatz</w:t>
      </w:r>
      <w:proofErr w:type="spellEnd"/>
      <w:r>
        <w:t xml:space="preserve"> gerecht </w:t>
      </w:r>
      <w:proofErr w:type="spellStart"/>
      <w:r>
        <w:t>würdt</w:t>
      </w:r>
      <w:proofErr w:type="spellEnd"/>
      <w:r>
        <w:t xml:space="preserve"> / für Gott ist offenbar / dann der gerecht </w:t>
      </w:r>
      <w:proofErr w:type="spellStart"/>
      <w:r>
        <w:t>würdt</w:t>
      </w:r>
      <w:proofErr w:type="spellEnd"/>
      <w:r>
        <w:t xml:space="preserve"> seines </w:t>
      </w:r>
      <w:proofErr w:type="spellStart"/>
      <w:r>
        <w:t>glaubens</w:t>
      </w:r>
      <w:proofErr w:type="spellEnd"/>
      <w:r>
        <w:t xml:space="preserve"> leben. Das </w:t>
      </w:r>
      <w:proofErr w:type="spellStart"/>
      <w:r>
        <w:t>gesatz</w:t>
      </w:r>
      <w:proofErr w:type="spellEnd"/>
      <w:r>
        <w:t xml:space="preserve"> aber ist nicht des </w:t>
      </w:r>
      <w:proofErr w:type="spellStart"/>
      <w:r>
        <w:t>glaubens</w:t>
      </w:r>
      <w:proofErr w:type="spellEnd"/>
      <w:r>
        <w:t xml:space="preserve"> / sondern wer es thut / </w:t>
      </w:r>
      <w:proofErr w:type="spellStart"/>
      <w:r>
        <w:t>würdt</w:t>
      </w:r>
      <w:proofErr w:type="spellEnd"/>
      <w:r>
        <w:t xml:space="preserve"> dadurch leben. Christus aber hat uns </w:t>
      </w:r>
      <w:proofErr w:type="spellStart"/>
      <w:r>
        <w:t>erloeßt</w:t>
      </w:r>
      <w:proofErr w:type="spellEnd"/>
      <w:r>
        <w:t xml:space="preserve"> / vom fluch des </w:t>
      </w:r>
      <w:proofErr w:type="spellStart"/>
      <w:r>
        <w:t>gesatzs</w:t>
      </w:r>
      <w:proofErr w:type="spellEnd"/>
      <w:r>
        <w:t xml:space="preserve"> / da er ward ein fluch für uns (dann es stehet geschrieben / </w:t>
      </w:r>
      <w:proofErr w:type="spellStart"/>
      <w:r>
        <w:t>verflucth</w:t>
      </w:r>
      <w:proofErr w:type="spellEnd"/>
      <w:r>
        <w:t xml:space="preserve"> ist der am </w:t>
      </w:r>
      <w:proofErr w:type="spellStart"/>
      <w:r>
        <w:t>holtz</w:t>
      </w:r>
      <w:proofErr w:type="spellEnd"/>
      <w:r>
        <w:t xml:space="preserve"> hanget) </w:t>
      </w:r>
      <w:proofErr w:type="spellStart"/>
      <w:r>
        <w:t>auff</w:t>
      </w:r>
      <w:proofErr w:type="spellEnd"/>
      <w:r>
        <w:t xml:space="preserve"> das der </w:t>
      </w:r>
      <w:proofErr w:type="spellStart"/>
      <w:r>
        <w:t>segen</w:t>
      </w:r>
      <w:proofErr w:type="spellEnd"/>
      <w:r>
        <w:t xml:space="preserve"> </w:t>
      </w:r>
      <w:proofErr w:type="spellStart"/>
      <w:r>
        <w:t>Abrahe</w:t>
      </w:r>
      <w:proofErr w:type="spellEnd"/>
      <w:r>
        <w:t xml:space="preserve"> / </w:t>
      </w:r>
      <w:proofErr w:type="spellStart"/>
      <w:r>
        <w:t>kaeme</w:t>
      </w:r>
      <w:proofErr w:type="spellEnd"/>
      <w:r>
        <w:t xml:space="preserve"> </w:t>
      </w:r>
      <w:proofErr w:type="spellStart"/>
      <w:r>
        <w:t>under</w:t>
      </w:r>
      <w:proofErr w:type="spellEnd"/>
      <w:r>
        <w:t xml:space="preserve"> die Heiden in Christo Jesu / </w:t>
      </w:r>
      <w:proofErr w:type="spellStart"/>
      <w:r>
        <w:t>unnd</w:t>
      </w:r>
      <w:proofErr w:type="spellEnd"/>
      <w:r>
        <w:t xml:space="preserve"> wir den </w:t>
      </w:r>
      <w:proofErr w:type="spellStart"/>
      <w:r>
        <w:t>verheissen</w:t>
      </w:r>
      <w:proofErr w:type="spellEnd"/>
      <w:r>
        <w:t xml:space="preserve"> geist / </w:t>
      </w:r>
      <w:proofErr w:type="spellStart"/>
      <w:r>
        <w:t>entpfiengen</w:t>
      </w:r>
      <w:proofErr w:type="spellEnd"/>
      <w:r>
        <w:t xml:space="preserve"> durch den glauben. Was soll ich mehr </w:t>
      </w:r>
      <w:proofErr w:type="spellStart"/>
      <w:r>
        <w:t>zeugniß</w:t>
      </w:r>
      <w:proofErr w:type="spellEnd"/>
      <w:r>
        <w:t xml:space="preserve"> </w:t>
      </w:r>
      <w:proofErr w:type="spellStart"/>
      <w:r>
        <w:t>herfürbringen</w:t>
      </w:r>
      <w:proofErr w:type="spellEnd"/>
      <w:r>
        <w:t xml:space="preserve"> / die </w:t>
      </w:r>
      <w:proofErr w:type="spellStart"/>
      <w:r>
        <w:t>gerechtigkeit</w:t>
      </w:r>
      <w:proofErr w:type="spellEnd"/>
      <w:r>
        <w:t xml:space="preserve"> des </w:t>
      </w:r>
      <w:proofErr w:type="spellStart"/>
      <w:r>
        <w:t>glaubens</w:t>
      </w:r>
      <w:proofErr w:type="spellEnd"/>
      <w:r>
        <w:t xml:space="preserve"> </w:t>
      </w:r>
      <w:proofErr w:type="spellStart"/>
      <w:r>
        <w:t>zubekrefftigen</w:t>
      </w:r>
      <w:proofErr w:type="spellEnd"/>
      <w:r>
        <w:t xml:space="preserve">? ließ der Apostel </w:t>
      </w:r>
      <w:proofErr w:type="spellStart"/>
      <w:r>
        <w:t>geschicht</w:t>
      </w:r>
      <w:proofErr w:type="spellEnd"/>
      <w:r>
        <w:t xml:space="preserve"> / so </w:t>
      </w:r>
      <w:proofErr w:type="spellStart"/>
      <w:r>
        <w:t>würst</w:t>
      </w:r>
      <w:proofErr w:type="spellEnd"/>
      <w:r>
        <w:t xml:space="preserve"> du finden das der heilig geist / durch und durch </w:t>
      </w:r>
      <w:proofErr w:type="spellStart"/>
      <w:r>
        <w:t>leret</w:t>
      </w:r>
      <w:proofErr w:type="spellEnd"/>
      <w:r>
        <w:t xml:space="preserve"> / wie alle Christen / gerecht </w:t>
      </w:r>
      <w:proofErr w:type="spellStart"/>
      <w:r>
        <w:t>unnd</w:t>
      </w:r>
      <w:proofErr w:type="spellEnd"/>
      <w:r>
        <w:t xml:space="preserve"> selig werden </w:t>
      </w:r>
      <w:proofErr w:type="spellStart"/>
      <w:r>
        <w:t>muessen</w:t>
      </w:r>
      <w:proofErr w:type="spellEnd"/>
      <w:r>
        <w:t xml:space="preserve"> / on alles </w:t>
      </w:r>
      <w:proofErr w:type="spellStart"/>
      <w:r>
        <w:t>zuthun</w:t>
      </w:r>
      <w:proofErr w:type="spellEnd"/>
      <w:r>
        <w:t xml:space="preserve"> des </w:t>
      </w:r>
      <w:proofErr w:type="spellStart"/>
      <w:r>
        <w:t>gesatzs</w:t>
      </w:r>
      <w:proofErr w:type="spellEnd"/>
      <w:r>
        <w:t xml:space="preserve"> / oder </w:t>
      </w:r>
      <w:proofErr w:type="spellStart"/>
      <w:r>
        <w:t>hülffe</w:t>
      </w:r>
      <w:proofErr w:type="spellEnd"/>
      <w:r>
        <w:t xml:space="preserve"> der </w:t>
      </w:r>
      <w:proofErr w:type="spellStart"/>
      <w:r>
        <w:t>werck</w:t>
      </w:r>
      <w:proofErr w:type="spellEnd"/>
      <w:r>
        <w:t xml:space="preserve"> / allein durch den glauben / an Jesum Christ. Dann so spricht Paulus / Act. 13. durchs </w:t>
      </w:r>
      <w:proofErr w:type="spellStart"/>
      <w:r>
        <w:t>gesatz</w:t>
      </w:r>
      <w:proofErr w:type="spellEnd"/>
      <w:r>
        <w:t xml:space="preserve"> Mosi / </w:t>
      </w:r>
      <w:proofErr w:type="spellStart"/>
      <w:r>
        <w:t>koennen</w:t>
      </w:r>
      <w:proofErr w:type="spellEnd"/>
      <w:r>
        <w:t xml:space="preserve"> wir nicht gerecht werden / wer aber an </w:t>
      </w:r>
      <w:proofErr w:type="spellStart"/>
      <w:r>
        <w:t>Disen</w:t>
      </w:r>
      <w:proofErr w:type="spellEnd"/>
      <w:r>
        <w:t xml:space="preserve"> glaubt / der ist gerecht. So spricht Petrus Act. 15. Gott reiniget die </w:t>
      </w:r>
      <w:proofErr w:type="spellStart"/>
      <w:r>
        <w:t>hertzen</w:t>
      </w:r>
      <w:proofErr w:type="spellEnd"/>
      <w:r>
        <w:t xml:space="preserve"> / durch den glauben / </w:t>
      </w:r>
      <w:proofErr w:type="spellStart"/>
      <w:r>
        <w:t>unnd</w:t>
      </w:r>
      <w:proofErr w:type="spellEnd"/>
      <w:r>
        <w:t xml:space="preserve"> wir glauben durch die </w:t>
      </w:r>
      <w:proofErr w:type="spellStart"/>
      <w:r>
        <w:t>gnad</w:t>
      </w:r>
      <w:proofErr w:type="spellEnd"/>
      <w:r>
        <w:t xml:space="preserve"> des Herrn Jesu Christ </w:t>
      </w:r>
      <w:proofErr w:type="spellStart"/>
      <w:r>
        <w:t>saelig</w:t>
      </w:r>
      <w:proofErr w:type="spellEnd"/>
      <w:r>
        <w:t xml:space="preserve"> zu werden. Der </w:t>
      </w:r>
      <w:proofErr w:type="spellStart"/>
      <w:r>
        <w:t>hochgelertist</w:t>
      </w:r>
      <w:proofErr w:type="spellEnd"/>
      <w:r>
        <w:t xml:space="preserve"> Evangelist Joannes / ist ein lebendiger </w:t>
      </w:r>
      <w:proofErr w:type="spellStart"/>
      <w:r>
        <w:t>zeüge</w:t>
      </w:r>
      <w:proofErr w:type="spellEnd"/>
      <w:r>
        <w:t xml:space="preserve"> Gottes / dazu von Jesu Christo </w:t>
      </w:r>
      <w:proofErr w:type="spellStart"/>
      <w:r>
        <w:t>beruffen</w:t>
      </w:r>
      <w:proofErr w:type="spellEnd"/>
      <w:r>
        <w:t xml:space="preserve"> / das er predige / wie ein </w:t>
      </w:r>
      <w:proofErr w:type="spellStart"/>
      <w:r>
        <w:t>mensch</w:t>
      </w:r>
      <w:proofErr w:type="spellEnd"/>
      <w:r>
        <w:t xml:space="preserve"> / durch den </w:t>
      </w:r>
      <w:proofErr w:type="spellStart"/>
      <w:r>
        <w:t>blossen</w:t>
      </w:r>
      <w:proofErr w:type="spellEnd"/>
      <w:r>
        <w:t xml:space="preserve"> glauben an Jesum Christ gerecht </w:t>
      </w:r>
      <w:proofErr w:type="spellStart"/>
      <w:r>
        <w:t>unnd</w:t>
      </w:r>
      <w:proofErr w:type="spellEnd"/>
      <w:r>
        <w:t xml:space="preserve"> </w:t>
      </w:r>
      <w:proofErr w:type="spellStart"/>
      <w:r>
        <w:t>saelig</w:t>
      </w:r>
      <w:proofErr w:type="spellEnd"/>
      <w:r>
        <w:t xml:space="preserve"> werde. Dann so spricht er / </w:t>
      </w:r>
      <w:proofErr w:type="spellStart"/>
      <w:r>
        <w:t>diß</w:t>
      </w:r>
      <w:proofErr w:type="spellEnd"/>
      <w:r>
        <w:t xml:space="preserve"> ist geschrieben / das </w:t>
      </w:r>
      <w:proofErr w:type="spellStart"/>
      <w:r>
        <w:t>ir</w:t>
      </w:r>
      <w:proofErr w:type="spellEnd"/>
      <w:r>
        <w:t xml:space="preserve"> glaubet Jesus </w:t>
      </w:r>
      <w:proofErr w:type="spellStart"/>
      <w:r>
        <w:t>seye</w:t>
      </w:r>
      <w:proofErr w:type="spellEnd"/>
      <w:r>
        <w:t xml:space="preserve"> der Christ / Gottes </w:t>
      </w:r>
      <w:proofErr w:type="spellStart"/>
      <w:r>
        <w:t>sun</w:t>
      </w:r>
      <w:proofErr w:type="spellEnd"/>
      <w:r>
        <w:t xml:space="preserve"> / </w:t>
      </w:r>
      <w:proofErr w:type="spellStart"/>
      <w:r>
        <w:t>unnd</w:t>
      </w:r>
      <w:proofErr w:type="spellEnd"/>
      <w:r>
        <w:t xml:space="preserve"> das </w:t>
      </w:r>
      <w:proofErr w:type="spellStart"/>
      <w:r>
        <w:t>ir</w:t>
      </w:r>
      <w:proofErr w:type="spellEnd"/>
      <w:r>
        <w:t xml:space="preserve"> durch den glauben das leben habt / in seinem </w:t>
      </w:r>
      <w:proofErr w:type="spellStart"/>
      <w:r>
        <w:t>namen</w:t>
      </w:r>
      <w:proofErr w:type="spellEnd"/>
      <w:r>
        <w:t xml:space="preserve">. </w:t>
      </w:r>
    </w:p>
    <w:p w14:paraId="5C649D3E" w14:textId="77777777" w:rsidR="00833A43" w:rsidRDefault="00833A43" w:rsidP="00833A43">
      <w:pPr>
        <w:pStyle w:val="StandardWeb"/>
      </w:pPr>
      <w:r>
        <w:t xml:space="preserve">Das aber Gott der Heilig geist / den glauben </w:t>
      </w:r>
      <w:proofErr w:type="spellStart"/>
      <w:r>
        <w:t>wircke</w:t>
      </w:r>
      <w:proofErr w:type="spellEnd"/>
      <w:r>
        <w:t xml:space="preserve"> in allen </w:t>
      </w:r>
      <w:proofErr w:type="spellStart"/>
      <w:r>
        <w:t>erweleten</w:t>
      </w:r>
      <w:proofErr w:type="spellEnd"/>
      <w:r>
        <w:t xml:space="preserve"> / </w:t>
      </w:r>
      <w:proofErr w:type="spellStart"/>
      <w:r>
        <w:t>unnd</w:t>
      </w:r>
      <w:proofErr w:type="spellEnd"/>
      <w:r>
        <w:t xml:space="preserve"> das die </w:t>
      </w:r>
      <w:proofErr w:type="spellStart"/>
      <w:r>
        <w:t>erweleten</w:t>
      </w:r>
      <w:proofErr w:type="spellEnd"/>
      <w:r>
        <w:t xml:space="preserve"> / allein glauben </w:t>
      </w:r>
      <w:proofErr w:type="spellStart"/>
      <w:r>
        <w:t>koennen</w:t>
      </w:r>
      <w:proofErr w:type="spellEnd"/>
      <w:r>
        <w:t xml:space="preserve"> / </w:t>
      </w:r>
      <w:proofErr w:type="spellStart"/>
      <w:r>
        <w:t>beweyß</w:t>
      </w:r>
      <w:proofErr w:type="spellEnd"/>
      <w:r>
        <w:t xml:space="preserve"> ich mit Paulo da er spricht / glaub </w:t>
      </w:r>
      <w:proofErr w:type="spellStart"/>
      <w:r>
        <w:t>seye</w:t>
      </w:r>
      <w:proofErr w:type="spellEnd"/>
      <w:r>
        <w:t xml:space="preserve"> der </w:t>
      </w:r>
      <w:proofErr w:type="spellStart"/>
      <w:r>
        <w:t>außerweleten</w:t>
      </w:r>
      <w:proofErr w:type="spellEnd"/>
      <w:r>
        <w:t xml:space="preserve"> / und </w:t>
      </w:r>
      <w:proofErr w:type="spellStart"/>
      <w:r>
        <w:t>zelet</w:t>
      </w:r>
      <w:proofErr w:type="spellEnd"/>
      <w:r>
        <w:t xml:space="preserve"> in </w:t>
      </w:r>
      <w:proofErr w:type="spellStart"/>
      <w:r>
        <w:t>under</w:t>
      </w:r>
      <w:proofErr w:type="spellEnd"/>
      <w:r>
        <w:t xml:space="preserve"> die gaben des heiligen </w:t>
      </w:r>
      <w:proofErr w:type="spellStart"/>
      <w:r>
        <w:t>geists</w:t>
      </w:r>
      <w:proofErr w:type="spellEnd"/>
      <w:r>
        <w:t xml:space="preserve">. </w:t>
      </w:r>
      <w:proofErr w:type="spellStart"/>
      <w:r>
        <w:t>Drumb</w:t>
      </w:r>
      <w:proofErr w:type="spellEnd"/>
      <w:r>
        <w:t xml:space="preserve"> das eines </w:t>
      </w:r>
      <w:proofErr w:type="spellStart"/>
      <w:r>
        <w:t>menschen</w:t>
      </w:r>
      <w:proofErr w:type="spellEnd"/>
      <w:r>
        <w:t xml:space="preserve"> </w:t>
      </w:r>
      <w:proofErr w:type="spellStart"/>
      <w:r>
        <w:t>gerechtigkeit</w:t>
      </w:r>
      <w:proofErr w:type="spellEnd"/>
      <w:r>
        <w:t xml:space="preserve"> / </w:t>
      </w:r>
      <w:proofErr w:type="spellStart"/>
      <w:r>
        <w:t>unnd</w:t>
      </w:r>
      <w:proofErr w:type="spellEnd"/>
      <w:r>
        <w:t xml:space="preserve"> </w:t>
      </w:r>
      <w:proofErr w:type="spellStart"/>
      <w:r>
        <w:t>saeligkeit</w:t>
      </w:r>
      <w:proofErr w:type="spellEnd"/>
      <w:r>
        <w:t xml:space="preserve"> (das ist ein ewiges leben) an nichts anders gelegen </w:t>
      </w:r>
      <w:proofErr w:type="spellStart"/>
      <w:r>
        <w:t>seye</w:t>
      </w:r>
      <w:proofErr w:type="spellEnd"/>
      <w:r>
        <w:t xml:space="preserve"> / dann an der lebendigen predig von Christo / so der heilig geist </w:t>
      </w:r>
      <w:proofErr w:type="spellStart"/>
      <w:r>
        <w:t>selbs</w:t>
      </w:r>
      <w:proofErr w:type="spellEnd"/>
      <w:r>
        <w:t xml:space="preserve"> / durch des </w:t>
      </w:r>
      <w:proofErr w:type="spellStart"/>
      <w:r>
        <w:t>predigers</w:t>
      </w:r>
      <w:proofErr w:type="spellEnd"/>
      <w:r>
        <w:t xml:space="preserve"> </w:t>
      </w:r>
      <w:proofErr w:type="spellStart"/>
      <w:r>
        <w:t>mund</w:t>
      </w:r>
      <w:proofErr w:type="spellEnd"/>
      <w:r>
        <w:t xml:space="preserve"> thut / also das er auch den glauben / in des </w:t>
      </w:r>
      <w:proofErr w:type="spellStart"/>
      <w:r>
        <w:t>zuhoerers</w:t>
      </w:r>
      <w:proofErr w:type="spellEnd"/>
      <w:r>
        <w:t xml:space="preserve"> </w:t>
      </w:r>
      <w:proofErr w:type="spellStart"/>
      <w:r>
        <w:t>hertz</w:t>
      </w:r>
      <w:proofErr w:type="spellEnd"/>
      <w:r>
        <w:t xml:space="preserve"> </w:t>
      </w:r>
      <w:proofErr w:type="spellStart"/>
      <w:r>
        <w:t>wirckt</w:t>
      </w:r>
      <w:proofErr w:type="spellEnd"/>
      <w:r>
        <w:t xml:space="preserve"> / scheinet </w:t>
      </w:r>
      <w:proofErr w:type="spellStart"/>
      <w:r>
        <w:t>auß</w:t>
      </w:r>
      <w:proofErr w:type="spellEnd"/>
      <w:r>
        <w:t xml:space="preserve"> S. Paulo / da er spricht / der geist macht lebendig / Gott </w:t>
      </w:r>
      <w:proofErr w:type="spellStart"/>
      <w:r>
        <w:t>vermanet</w:t>
      </w:r>
      <w:proofErr w:type="spellEnd"/>
      <w:r>
        <w:t xml:space="preserve"> </w:t>
      </w:r>
      <w:proofErr w:type="spellStart"/>
      <w:r>
        <w:t>eüch</w:t>
      </w:r>
      <w:proofErr w:type="spellEnd"/>
      <w:r>
        <w:t xml:space="preserve"> durch </w:t>
      </w:r>
      <w:proofErr w:type="spellStart"/>
      <w:r>
        <w:t>unns</w:t>
      </w:r>
      <w:proofErr w:type="spellEnd"/>
      <w:r>
        <w:t xml:space="preserve"> / ich </w:t>
      </w:r>
      <w:proofErr w:type="spellStart"/>
      <w:r>
        <w:t>scheme</w:t>
      </w:r>
      <w:proofErr w:type="spellEnd"/>
      <w:r>
        <w:t xml:space="preserve"> mich nicht des Evangelii von Christo / dann es ist ein </w:t>
      </w:r>
      <w:proofErr w:type="spellStart"/>
      <w:r>
        <w:t>krafft</w:t>
      </w:r>
      <w:proofErr w:type="spellEnd"/>
      <w:r>
        <w:t xml:space="preserve"> Gottes / die da </w:t>
      </w:r>
      <w:proofErr w:type="spellStart"/>
      <w:r>
        <w:t>saelig</w:t>
      </w:r>
      <w:proofErr w:type="spellEnd"/>
      <w:r>
        <w:t xml:space="preserve"> macht / alle die dran glauben / sintemal darinnen offenbar </w:t>
      </w:r>
      <w:proofErr w:type="spellStart"/>
      <w:r>
        <w:t>würt</w:t>
      </w:r>
      <w:proofErr w:type="spellEnd"/>
      <w:r>
        <w:t xml:space="preserve"> die </w:t>
      </w:r>
      <w:proofErr w:type="spellStart"/>
      <w:r>
        <w:t>gerechtigkeit</w:t>
      </w:r>
      <w:proofErr w:type="spellEnd"/>
      <w:r>
        <w:t xml:space="preserve"> / so für Gott gilt / welche </w:t>
      </w:r>
      <w:proofErr w:type="spellStart"/>
      <w:r>
        <w:t>kumpt</w:t>
      </w:r>
      <w:proofErr w:type="spellEnd"/>
      <w:r>
        <w:t xml:space="preserve"> </w:t>
      </w:r>
      <w:proofErr w:type="spellStart"/>
      <w:r>
        <w:t>auß</w:t>
      </w:r>
      <w:proofErr w:type="spellEnd"/>
      <w:r>
        <w:t xml:space="preserve"> glauben / in glauben / wie </w:t>
      </w:r>
      <w:proofErr w:type="spellStart"/>
      <w:r>
        <w:t>geschriben</w:t>
      </w:r>
      <w:proofErr w:type="spellEnd"/>
      <w:r>
        <w:t xml:space="preserve"> stehet / der gerecht </w:t>
      </w:r>
      <w:proofErr w:type="spellStart"/>
      <w:r>
        <w:t>würt</w:t>
      </w:r>
      <w:proofErr w:type="spellEnd"/>
      <w:r>
        <w:t xml:space="preserve"> seines </w:t>
      </w:r>
      <w:proofErr w:type="spellStart"/>
      <w:r>
        <w:t>glaubens</w:t>
      </w:r>
      <w:proofErr w:type="spellEnd"/>
      <w:r>
        <w:t xml:space="preserve"> leben. </w:t>
      </w:r>
    </w:p>
    <w:p w14:paraId="1AF1426C" w14:textId="77777777" w:rsidR="00833A43" w:rsidRDefault="00833A43" w:rsidP="00833A43">
      <w:pPr>
        <w:pStyle w:val="StandardWeb"/>
      </w:pPr>
      <w:r>
        <w:t xml:space="preserve">Sind nun alle Gottes </w:t>
      </w:r>
      <w:proofErr w:type="spellStart"/>
      <w:r>
        <w:t>erwelete</w:t>
      </w:r>
      <w:proofErr w:type="spellEnd"/>
      <w:r>
        <w:t xml:space="preserve"> / durch nichts anders gerecht / </w:t>
      </w:r>
      <w:proofErr w:type="spellStart"/>
      <w:r>
        <w:t>unnd</w:t>
      </w:r>
      <w:proofErr w:type="spellEnd"/>
      <w:r>
        <w:t xml:space="preserve"> </w:t>
      </w:r>
      <w:proofErr w:type="spellStart"/>
      <w:r>
        <w:t>saelig</w:t>
      </w:r>
      <w:proofErr w:type="spellEnd"/>
      <w:r>
        <w:t xml:space="preserve"> für Gott / dann durch den </w:t>
      </w:r>
      <w:proofErr w:type="spellStart"/>
      <w:r>
        <w:t>blossen</w:t>
      </w:r>
      <w:proofErr w:type="spellEnd"/>
      <w:r>
        <w:t xml:space="preserve"> glauben an Jesum Christ / was </w:t>
      </w:r>
      <w:proofErr w:type="spellStart"/>
      <w:r>
        <w:t>leret</w:t>
      </w:r>
      <w:proofErr w:type="spellEnd"/>
      <w:r>
        <w:t xml:space="preserve"> der heilig geist / die gerechten </w:t>
      </w:r>
      <w:proofErr w:type="spellStart"/>
      <w:r>
        <w:t>unnd</w:t>
      </w:r>
      <w:proofErr w:type="spellEnd"/>
      <w:r>
        <w:t xml:space="preserve"> </w:t>
      </w:r>
      <w:proofErr w:type="spellStart"/>
      <w:r>
        <w:t>saeligen</w:t>
      </w:r>
      <w:proofErr w:type="spellEnd"/>
      <w:r>
        <w:t xml:space="preserve"> für gute </w:t>
      </w:r>
      <w:proofErr w:type="spellStart"/>
      <w:r>
        <w:t>werck</w:t>
      </w:r>
      <w:proofErr w:type="spellEnd"/>
      <w:r>
        <w:t xml:space="preserve"> thun? und wer thut </w:t>
      </w:r>
      <w:proofErr w:type="spellStart"/>
      <w:r>
        <w:t>gutte</w:t>
      </w:r>
      <w:proofErr w:type="spellEnd"/>
      <w:r>
        <w:t xml:space="preserve"> </w:t>
      </w:r>
      <w:proofErr w:type="spellStart"/>
      <w:r>
        <w:t>werck</w:t>
      </w:r>
      <w:proofErr w:type="spellEnd"/>
      <w:r>
        <w:t xml:space="preserve">? Alle </w:t>
      </w:r>
      <w:proofErr w:type="spellStart"/>
      <w:r>
        <w:t>gutte</w:t>
      </w:r>
      <w:proofErr w:type="spellEnd"/>
      <w:r>
        <w:t xml:space="preserve"> </w:t>
      </w:r>
      <w:proofErr w:type="spellStart"/>
      <w:r>
        <w:t>werck</w:t>
      </w:r>
      <w:proofErr w:type="spellEnd"/>
      <w:r>
        <w:t xml:space="preserve"> so der heilig geist </w:t>
      </w:r>
      <w:proofErr w:type="spellStart"/>
      <w:r>
        <w:t>leret</w:t>
      </w:r>
      <w:proofErr w:type="spellEnd"/>
      <w:r>
        <w:t xml:space="preserve"> / sind von S. Paulo beschrieben / in seinen Episteln. S. Peters Epistel / </w:t>
      </w:r>
      <w:proofErr w:type="spellStart"/>
      <w:r>
        <w:t>unnd</w:t>
      </w:r>
      <w:proofErr w:type="spellEnd"/>
      <w:r>
        <w:t xml:space="preserve"> S. Joannis erste / dienen </w:t>
      </w:r>
      <w:proofErr w:type="spellStart"/>
      <w:r>
        <w:t>überauß</w:t>
      </w:r>
      <w:proofErr w:type="spellEnd"/>
      <w:r>
        <w:t xml:space="preserve"> </w:t>
      </w:r>
      <w:proofErr w:type="spellStart"/>
      <w:r>
        <w:t>wol</w:t>
      </w:r>
      <w:proofErr w:type="spellEnd"/>
      <w:r>
        <w:t xml:space="preserve"> </w:t>
      </w:r>
      <w:proofErr w:type="spellStart"/>
      <w:r>
        <w:t>zuleren</w:t>
      </w:r>
      <w:proofErr w:type="spellEnd"/>
      <w:r>
        <w:t xml:space="preserve"> / alle </w:t>
      </w:r>
      <w:proofErr w:type="spellStart"/>
      <w:r>
        <w:t>gutte</w:t>
      </w:r>
      <w:proofErr w:type="spellEnd"/>
      <w:r>
        <w:t xml:space="preserve"> </w:t>
      </w:r>
      <w:proofErr w:type="spellStart"/>
      <w:r>
        <w:t>werck</w:t>
      </w:r>
      <w:proofErr w:type="spellEnd"/>
      <w:r>
        <w:t xml:space="preserve">. In der summa aber </w:t>
      </w:r>
      <w:proofErr w:type="spellStart"/>
      <w:r>
        <w:t>leret</w:t>
      </w:r>
      <w:proofErr w:type="spellEnd"/>
      <w:r>
        <w:t xml:space="preserve"> der heilig geist / durch alle Apostel / nichts anders / dann was Gott in </w:t>
      </w:r>
      <w:proofErr w:type="spellStart"/>
      <w:r>
        <w:t>zehen</w:t>
      </w:r>
      <w:proofErr w:type="spellEnd"/>
      <w:r>
        <w:t xml:space="preserve"> </w:t>
      </w:r>
      <w:proofErr w:type="spellStart"/>
      <w:r>
        <w:t>gebotten</w:t>
      </w:r>
      <w:proofErr w:type="spellEnd"/>
      <w:r>
        <w:t xml:space="preserve"> / Christus im </w:t>
      </w:r>
      <w:proofErr w:type="spellStart"/>
      <w:r>
        <w:t>fünfften</w:t>
      </w:r>
      <w:proofErr w:type="spellEnd"/>
      <w:r>
        <w:t xml:space="preserve"> / sechsten / </w:t>
      </w:r>
      <w:proofErr w:type="spellStart"/>
      <w:r>
        <w:t>sibenden</w:t>
      </w:r>
      <w:proofErr w:type="spellEnd"/>
      <w:r>
        <w:t xml:space="preserve"> Capitel </w:t>
      </w:r>
      <w:proofErr w:type="spellStart"/>
      <w:r>
        <w:t>Mathei</w:t>
      </w:r>
      <w:proofErr w:type="spellEnd"/>
      <w:r>
        <w:t xml:space="preserve"> / </w:t>
      </w:r>
      <w:proofErr w:type="spellStart"/>
      <w:r>
        <w:t>nemlich</w:t>
      </w:r>
      <w:proofErr w:type="spellEnd"/>
      <w:r>
        <w:t xml:space="preserve"> / wer Gott </w:t>
      </w:r>
      <w:proofErr w:type="spellStart"/>
      <w:r>
        <w:t>unnd</w:t>
      </w:r>
      <w:proofErr w:type="spellEnd"/>
      <w:r>
        <w:t xml:space="preserve"> den </w:t>
      </w:r>
      <w:proofErr w:type="spellStart"/>
      <w:r>
        <w:t>nechsten</w:t>
      </w:r>
      <w:proofErr w:type="spellEnd"/>
      <w:r>
        <w:t xml:space="preserve"> liebe / der habe </w:t>
      </w:r>
      <w:proofErr w:type="spellStart"/>
      <w:r>
        <w:t>gesatz</w:t>
      </w:r>
      <w:proofErr w:type="spellEnd"/>
      <w:r>
        <w:t xml:space="preserve"> </w:t>
      </w:r>
      <w:proofErr w:type="spellStart"/>
      <w:r>
        <w:t>unnd</w:t>
      </w:r>
      <w:proofErr w:type="spellEnd"/>
      <w:r>
        <w:t xml:space="preserve"> Propheten erfüllet. Das auch Gott der heilig geist / alle </w:t>
      </w:r>
      <w:proofErr w:type="spellStart"/>
      <w:r>
        <w:t>gutte</w:t>
      </w:r>
      <w:proofErr w:type="spellEnd"/>
      <w:r>
        <w:t xml:space="preserve"> </w:t>
      </w:r>
      <w:proofErr w:type="spellStart"/>
      <w:r>
        <w:t>werck</w:t>
      </w:r>
      <w:proofErr w:type="spellEnd"/>
      <w:r>
        <w:t xml:space="preserve"> / so er </w:t>
      </w:r>
      <w:proofErr w:type="spellStart"/>
      <w:r>
        <w:t>leret</w:t>
      </w:r>
      <w:proofErr w:type="spellEnd"/>
      <w:r>
        <w:t xml:space="preserve"> </w:t>
      </w:r>
      <w:proofErr w:type="spellStart"/>
      <w:r>
        <w:t>selbs</w:t>
      </w:r>
      <w:proofErr w:type="spellEnd"/>
      <w:r>
        <w:t xml:space="preserve"> thue / in allen heiligen / scheinet </w:t>
      </w:r>
      <w:proofErr w:type="spellStart"/>
      <w:r>
        <w:t>auß</w:t>
      </w:r>
      <w:proofErr w:type="spellEnd"/>
      <w:r>
        <w:t xml:space="preserve"> S. Paulo da er spricht. Des </w:t>
      </w:r>
      <w:proofErr w:type="spellStart"/>
      <w:r>
        <w:t>geists</w:t>
      </w:r>
      <w:proofErr w:type="spellEnd"/>
      <w:r>
        <w:t xml:space="preserve"> fruchte / sind liebe / </w:t>
      </w:r>
      <w:proofErr w:type="spellStart"/>
      <w:r>
        <w:t>freüde</w:t>
      </w:r>
      <w:proofErr w:type="spellEnd"/>
      <w:r>
        <w:t xml:space="preserve"> / </w:t>
      </w:r>
      <w:proofErr w:type="spellStart"/>
      <w:r>
        <w:t>frid</w:t>
      </w:r>
      <w:proofErr w:type="spellEnd"/>
      <w:r>
        <w:t xml:space="preserve"> / </w:t>
      </w:r>
      <w:proofErr w:type="spellStart"/>
      <w:r>
        <w:t>gedult</w:t>
      </w:r>
      <w:proofErr w:type="spellEnd"/>
      <w:r>
        <w:t xml:space="preserve"> / </w:t>
      </w:r>
      <w:proofErr w:type="spellStart"/>
      <w:r>
        <w:t>freüntligkeit</w:t>
      </w:r>
      <w:proofErr w:type="spellEnd"/>
      <w:r>
        <w:t xml:space="preserve"> / </w:t>
      </w:r>
      <w:proofErr w:type="spellStart"/>
      <w:r>
        <w:t>zuettigkeit</w:t>
      </w:r>
      <w:proofErr w:type="spellEnd"/>
      <w:r>
        <w:t xml:space="preserve"> / glaube / </w:t>
      </w:r>
      <w:proofErr w:type="spellStart"/>
      <w:r>
        <w:t>sanfftmut</w:t>
      </w:r>
      <w:proofErr w:type="spellEnd"/>
      <w:r>
        <w:t xml:space="preserve"> / </w:t>
      </w:r>
      <w:proofErr w:type="spellStart"/>
      <w:r>
        <w:t>keüscheit</w:t>
      </w:r>
      <w:proofErr w:type="spellEnd"/>
      <w:r>
        <w:t xml:space="preserve">. Dann das auch die </w:t>
      </w:r>
      <w:proofErr w:type="spellStart"/>
      <w:r>
        <w:t>außerweleten</w:t>
      </w:r>
      <w:proofErr w:type="spellEnd"/>
      <w:r>
        <w:t xml:space="preserve"> on den heiligen geist keinen </w:t>
      </w:r>
      <w:proofErr w:type="spellStart"/>
      <w:r>
        <w:t>freyen</w:t>
      </w:r>
      <w:proofErr w:type="spellEnd"/>
      <w:r>
        <w:t xml:space="preserve"> willen / noch macht </w:t>
      </w:r>
      <w:proofErr w:type="spellStart"/>
      <w:r>
        <w:t>bey</w:t>
      </w:r>
      <w:proofErr w:type="spellEnd"/>
      <w:r>
        <w:t xml:space="preserve"> sich haben </w:t>
      </w:r>
      <w:proofErr w:type="spellStart"/>
      <w:r>
        <w:t>gutte</w:t>
      </w:r>
      <w:proofErr w:type="spellEnd"/>
      <w:r>
        <w:t xml:space="preserve"> </w:t>
      </w:r>
      <w:proofErr w:type="spellStart"/>
      <w:r>
        <w:t>werck</w:t>
      </w:r>
      <w:proofErr w:type="spellEnd"/>
      <w:r>
        <w:t xml:space="preserve"> </w:t>
      </w:r>
      <w:proofErr w:type="spellStart"/>
      <w:r>
        <w:t>zuthun</w:t>
      </w:r>
      <w:proofErr w:type="spellEnd"/>
      <w:r>
        <w:t xml:space="preserve"> / </w:t>
      </w:r>
      <w:proofErr w:type="spellStart"/>
      <w:r>
        <w:t>beweiß</w:t>
      </w:r>
      <w:proofErr w:type="spellEnd"/>
      <w:r>
        <w:t xml:space="preserve"> ich mit S. Paulo / da er spricht / </w:t>
      </w:r>
      <w:proofErr w:type="spellStart"/>
      <w:r>
        <w:t>fleisch</w:t>
      </w:r>
      <w:proofErr w:type="spellEnd"/>
      <w:r>
        <w:t xml:space="preserve"> und geist / sind widereinander / das </w:t>
      </w:r>
      <w:proofErr w:type="spellStart"/>
      <w:r>
        <w:t>ir</w:t>
      </w:r>
      <w:proofErr w:type="spellEnd"/>
      <w:r>
        <w:t xml:space="preserve"> nicht thut / was </w:t>
      </w:r>
      <w:proofErr w:type="spellStart"/>
      <w:r>
        <w:t>ir</w:t>
      </w:r>
      <w:proofErr w:type="spellEnd"/>
      <w:r>
        <w:t xml:space="preserve"> </w:t>
      </w:r>
      <w:proofErr w:type="spellStart"/>
      <w:r>
        <w:t>wolt</w:t>
      </w:r>
      <w:proofErr w:type="spellEnd"/>
      <w:r>
        <w:t xml:space="preserve"> / </w:t>
      </w:r>
      <w:proofErr w:type="spellStart"/>
      <w:r>
        <w:t>unnd</w:t>
      </w:r>
      <w:proofErr w:type="spellEnd"/>
      <w:r>
        <w:t xml:space="preserve"> </w:t>
      </w:r>
      <w:proofErr w:type="spellStart"/>
      <w:r>
        <w:t>abermal</w:t>
      </w:r>
      <w:proofErr w:type="spellEnd"/>
      <w:r>
        <w:t xml:space="preserve">. Ich weis das in meinem </w:t>
      </w:r>
      <w:proofErr w:type="spellStart"/>
      <w:r>
        <w:t>fleisch</w:t>
      </w:r>
      <w:proofErr w:type="spellEnd"/>
      <w:r>
        <w:t xml:space="preserve"> / nicht </w:t>
      </w:r>
      <w:proofErr w:type="spellStart"/>
      <w:r>
        <w:t>guttes</w:t>
      </w:r>
      <w:proofErr w:type="spellEnd"/>
      <w:r>
        <w:t xml:space="preserve"> </w:t>
      </w:r>
      <w:proofErr w:type="spellStart"/>
      <w:r>
        <w:t>wonet</w:t>
      </w:r>
      <w:proofErr w:type="spellEnd"/>
      <w:r>
        <w:t xml:space="preserve"> / </w:t>
      </w:r>
      <w:proofErr w:type="spellStart"/>
      <w:r>
        <w:t>woellen</w:t>
      </w:r>
      <w:proofErr w:type="spellEnd"/>
      <w:r>
        <w:t xml:space="preserve"> hab ich </w:t>
      </w:r>
      <w:proofErr w:type="spellStart"/>
      <w:r>
        <w:t>wol</w:t>
      </w:r>
      <w:proofErr w:type="spellEnd"/>
      <w:r>
        <w:t xml:space="preserve"> / aber </w:t>
      </w:r>
      <w:proofErr w:type="spellStart"/>
      <w:r>
        <w:t>volbringen</w:t>
      </w:r>
      <w:proofErr w:type="spellEnd"/>
      <w:r>
        <w:t xml:space="preserve"> das </w:t>
      </w:r>
      <w:proofErr w:type="spellStart"/>
      <w:r>
        <w:t>gutte</w:t>
      </w:r>
      <w:proofErr w:type="spellEnd"/>
      <w:r>
        <w:t xml:space="preserve"> hab ich nicht / dann da </w:t>
      </w:r>
      <w:proofErr w:type="spellStart"/>
      <w:r>
        <w:t>gutte</w:t>
      </w:r>
      <w:proofErr w:type="spellEnd"/>
      <w:r>
        <w:t xml:space="preserve"> / so ich will / das thue ich nicht / sondern das </w:t>
      </w:r>
      <w:proofErr w:type="spellStart"/>
      <w:r>
        <w:t>boese</w:t>
      </w:r>
      <w:proofErr w:type="spellEnd"/>
      <w:r>
        <w:t xml:space="preserve"> / das ich nicht will / das thue ich / </w:t>
      </w:r>
      <w:proofErr w:type="spellStart"/>
      <w:r>
        <w:t>solchs</w:t>
      </w:r>
      <w:proofErr w:type="spellEnd"/>
      <w:r>
        <w:t xml:space="preserve"> aber thue ich nicht / sondern die </w:t>
      </w:r>
      <w:proofErr w:type="spellStart"/>
      <w:r>
        <w:t>sünd</w:t>
      </w:r>
      <w:proofErr w:type="spellEnd"/>
      <w:r>
        <w:t xml:space="preserve"> / die in mir </w:t>
      </w:r>
      <w:proofErr w:type="spellStart"/>
      <w:r>
        <w:t>wonet</w:t>
      </w:r>
      <w:proofErr w:type="spellEnd"/>
      <w:r>
        <w:t xml:space="preserve">. </w:t>
      </w:r>
    </w:p>
    <w:p w14:paraId="348DE195" w14:textId="77777777" w:rsidR="00833A43" w:rsidRDefault="00833A43" w:rsidP="00833A43">
      <w:pPr>
        <w:pStyle w:val="StandardWeb"/>
      </w:pPr>
      <w:proofErr w:type="spellStart"/>
      <w:r>
        <w:t>Drumb</w:t>
      </w:r>
      <w:proofErr w:type="spellEnd"/>
      <w:r>
        <w:t xml:space="preserve"> wie niemand heilig zu nennen ist / on den heiligen geist / das also kein </w:t>
      </w:r>
      <w:proofErr w:type="spellStart"/>
      <w:r>
        <w:t>werckheilig</w:t>
      </w:r>
      <w:proofErr w:type="spellEnd"/>
      <w:r>
        <w:t xml:space="preserve"> noch gut </w:t>
      </w:r>
      <w:proofErr w:type="spellStart"/>
      <w:r>
        <w:t>seye</w:t>
      </w:r>
      <w:proofErr w:type="spellEnd"/>
      <w:r>
        <w:t xml:space="preserve"> / das Gott der heilig geist nicht </w:t>
      </w:r>
      <w:proofErr w:type="spellStart"/>
      <w:r>
        <w:t>selbs</w:t>
      </w:r>
      <w:proofErr w:type="spellEnd"/>
      <w:r>
        <w:t xml:space="preserve"> </w:t>
      </w:r>
      <w:proofErr w:type="spellStart"/>
      <w:r>
        <w:t>wircke</w:t>
      </w:r>
      <w:proofErr w:type="spellEnd"/>
      <w:r>
        <w:t xml:space="preserve"> / </w:t>
      </w:r>
      <w:proofErr w:type="spellStart"/>
      <w:r>
        <w:t>bezeüget</w:t>
      </w:r>
      <w:proofErr w:type="spellEnd"/>
      <w:r>
        <w:t xml:space="preserve"> Paulus </w:t>
      </w:r>
      <w:proofErr w:type="spellStart"/>
      <w:r>
        <w:t>krefftiglich</w:t>
      </w:r>
      <w:proofErr w:type="spellEnd"/>
      <w:r>
        <w:t xml:space="preserve"> / da er spricht. Wo </w:t>
      </w:r>
      <w:proofErr w:type="spellStart"/>
      <w:r>
        <w:t>ir</w:t>
      </w:r>
      <w:proofErr w:type="spellEnd"/>
      <w:r>
        <w:t xml:space="preserve"> nach dem </w:t>
      </w:r>
      <w:proofErr w:type="spellStart"/>
      <w:r>
        <w:t>fleisch</w:t>
      </w:r>
      <w:proofErr w:type="spellEnd"/>
      <w:r>
        <w:t xml:space="preserve"> lebet / so werdet </w:t>
      </w:r>
      <w:proofErr w:type="spellStart"/>
      <w:r>
        <w:t>ir</w:t>
      </w:r>
      <w:proofErr w:type="spellEnd"/>
      <w:r>
        <w:t xml:space="preserve"> sterben </w:t>
      </w:r>
      <w:proofErr w:type="spellStart"/>
      <w:r>
        <w:t>muessen</w:t>
      </w:r>
      <w:proofErr w:type="spellEnd"/>
      <w:r>
        <w:t xml:space="preserve"> / wo </w:t>
      </w:r>
      <w:proofErr w:type="spellStart"/>
      <w:r>
        <w:t>ir</w:t>
      </w:r>
      <w:proofErr w:type="spellEnd"/>
      <w:r>
        <w:t xml:space="preserve"> aber durch den geist des </w:t>
      </w:r>
      <w:proofErr w:type="spellStart"/>
      <w:r>
        <w:t>fleischs</w:t>
      </w:r>
      <w:proofErr w:type="spellEnd"/>
      <w:r>
        <w:t xml:space="preserve"> </w:t>
      </w:r>
      <w:proofErr w:type="spellStart"/>
      <w:r>
        <w:t>geschefft</w:t>
      </w:r>
      <w:proofErr w:type="spellEnd"/>
      <w:r>
        <w:t xml:space="preserve"> </w:t>
      </w:r>
      <w:proofErr w:type="spellStart"/>
      <w:r>
        <w:t>toedtet</w:t>
      </w:r>
      <w:proofErr w:type="spellEnd"/>
      <w:r>
        <w:t xml:space="preserve"> / so werdet </w:t>
      </w:r>
      <w:proofErr w:type="spellStart"/>
      <w:r>
        <w:t>ir</w:t>
      </w:r>
      <w:proofErr w:type="spellEnd"/>
      <w:r>
        <w:t xml:space="preserve"> leben. Dann welche der geist Gottes treibet / die sind Gottes </w:t>
      </w:r>
      <w:proofErr w:type="spellStart"/>
      <w:r>
        <w:t>kinder</w:t>
      </w:r>
      <w:proofErr w:type="spellEnd"/>
      <w:r>
        <w:t xml:space="preserve"> / wer aber Christi geist nicht hat / der ist nicht sein. Nun diese </w:t>
      </w:r>
      <w:proofErr w:type="spellStart"/>
      <w:r>
        <w:t>lere</w:t>
      </w:r>
      <w:proofErr w:type="spellEnd"/>
      <w:r>
        <w:t xml:space="preserve"> des </w:t>
      </w:r>
      <w:proofErr w:type="spellStart"/>
      <w:r>
        <w:t>gesatz</w:t>
      </w:r>
      <w:proofErr w:type="spellEnd"/>
      <w:r>
        <w:t xml:space="preserve"> und Evangelii / von </w:t>
      </w:r>
      <w:proofErr w:type="spellStart"/>
      <w:r>
        <w:t>buß</w:t>
      </w:r>
      <w:proofErr w:type="spellEnd"/>
      <w:r>
        <w:t xml:space="preserve"> und </w:t>
      </w:r>
      <w:proofErr w:type="spellStart"/>
      <w:r>
        <w:t>vergebung</w:t>
      </w:r>
      <w:proofErr w:type="spellEnd"/>
      <w:r>
        <w:t xml:space="preserve"> der </w:t>
      </w:r>
      <w:proofErr w:type="spellStart"/>
      <w:r>
        <w:t>sünden</w:t>
      </w:r>
      <w:proofErr w:type="spellEnd"/>
      <w:r>
        <w:t xml:space="preserve"> / </w:t>
      </w:r>
      <w:proofErr w:type="spellStart"/>
      <w:r>
        <w:t>hatt</w:t>
      </w:r>
      <w:proofErr w:type="spellEnd"/>
      <w:r>
        <w:t xml:space="preserve"> Gott der heilig geist (als einer der allein </w:t>
      </w:r>
      <w:proofErr w:type="spellStart"/>
      <w:r>
        <w:t>außleget</w:t>
      </w:r>
      <w:proofErr w:type="spellEnd"/>
      <w:r>
        <w:t xml:space="preserve"> / </w:t>
      </w:r>
      <w:proofErr w:type="spellStart"/>
      <w:r>
        <w:t>bekrefftiget</w:t>
      </w:r>
      <w:proofErr w:type="spellEnd"/>
      <w:r>
        <w:t xml:space="preserve"> / erfüllet alles das / Gott der </w:t>
      </w:r>
      <w:proofErr w:type="spellStart"/>
      <w:r>
        <w:t>vatter</w:t>
      </w:r>
      <w:proofErr w:type="spellEnd"/>
      <w:r>
        <w:t xml:space="preserve"> / </w:t>
      </w:r>
      <w:proofErr w:type="spellStart"/>
      <w:r>
        <w:t>unnd</w:t>
      </w:r>
      <w:proofErr w:type="spellEnd"/>
      <w:r>
        <w:t xml:space="preserve"> Gott der </w:t>
      </w:r>
      <w:proofErr w:type="spellStart"/>
      <w:r>
        <w:t>sun</w:t>
      </w:r>
      <w:proofErr w:type="spellEnd"/>
      <w:r>
        <w:t xml:space="preserve"> je </w:t>
      </w:r>
      <w:proofErr w:type="spellStart"/>
      <w:r>
        <w:t>geleret</w:t>
      </w:r>
      <w:proofErr w:type="spellEnd"/>
      <w:r>
        <w:t xml:space="preserve">) durch die lieben Aposteln / so </w:t>
      </w:r>
      <w:proofErr w:type="spellStart"/>
      <w:r>
        <w:t>mechtiglich</w:t>
      </w:r>
      <w:proofErr w:type="spellEnd"/>
      <w:r>
        <w:t xml:space="preserve"> / und reichlich / in aller </w:t>
      </w:r>
      <w:proofErr w:type="spellStart"/>
      <w:r>
        <w:t>welt</w:t>
      </w:r>
      <w:proofErr w:type="spellEnd"/>
      <w:r>
        <w:t xml:space="preserve"> </w:t>
      </w:r>
      <w:proofErr w:type="spellStart"/>
      <w:r>
        <w:t>geprediget</w:t>
      </w:r>
      <w:proofErr w:type="spellEnd"/>
      <w:r>
        <w:t xml:space="preserve"> / das kein </w:t>
      </w:r>
      <w:proofErr w:type="spellStart"/>
      <w:r>
        <w:t>mensch</w:t>
      </w:r>
      <w:proofErr w:type="spellEnd"/>
      <w:r>
        <w:t xml:space="preserve"> </w:t>
      </w:r>
      <w:proofErr w:type="spellStart"/>
      <w:r>
        <w:t>under</w:t>
      </w:r>
      <w:proofErr w:type="spellEnd"/>
      <w:r>
        <w:t xml:space="preserve"> der Sonnen / bis an Jüngsten tag / </w:t>
      </w:r>
      <w:proofErr w:type="spellStart"/>
      <w:r>
        <w:t>bey</w:t>
      </w:r>
      <w:proofErr w:type="spellEnd"/>
      <w:r>
        <w:t xml:space="preserve"> </w:t>
      </w:r>
      <w:proofErr w:type="spellStart"/>
      <w:r>
        <w:t>verlust</w:t>
      </w:r>
      <w:proofErr w:type="spellEnd"/>
      <w:r>
        <w:t xml:space="preserve"> der ewigen </w:t>
      </w:r>
      <w:proofErr w:type="spellStart"/>
      <w:r>
        <w:t>seligkeit</w:t>
      </w:r>
      <w:proofErr w:type="spellEnd"/>
      <w:r>
        <w:t xml:space="preserve"> / anders glauben </w:t>
      </w:r>
      <w:proofErr w:type="spellStart"/>
      <w:r>
        <w:t>unn</w:t>
      </w:r>
      <w:proofErr w:type="spellEnd"/>
      <w:r>
        <w:t xml:space="preserve"> </w:t>
      </w:r>
      <w:proofErr w:type="spellStart"/>
      <w:r>
        <w:t>leren</w:t>
      </w:r>
      <w:proofErr w:type="spellEnd"/>
      <w:r>
        <w:t xml:space="preserve"> </w:t>
      </w:r>
      <w:proofErr w:type="spellStart"/>
      <w:r>
        <w:t>sol</w:t>
      </w:r>
      <w:proofErr w:type="spellEnd"/>
      <w:r>
        <w:t xml:space="preserve"> / dann Gott der heilig geist / durch die lieben Apostel </w:t>
      </w:r>
      <w:proofErr w:type="spellStart"/>
      <w:r>
        <w:t>gelert</w:t>
      </w:r>
      <w:proofErr w:type="spellEnd"/>
      <w:r>
        <w:t xml:space="preserve"> hat / sonderlich durch </w:t>
      </w:r>
      <w:proofErr w:type="spellStart"/>
      <w:r>
        <w:t>Paulum</w:t>
      </w:r>
      <w:proofErr w:type="spellEnd"/>
      <w:r>
        <w:t xml:space="preserve"> aller Apostel ehre / wie auch David der halben spricht / </w:t>
      </w:r>
      <w:proofErr w:type="spellStart"/>
      <w:r>
        <w:t>ir</w:t>
      </w:r>
      <w:proofErr w:type="spellEnd"/>
      <w:r>
        <w:t xml:space="preserve"> </w:t>
      </w:r>
      <w:proofErr w:type="spellStart"/>
      <w:r>
        <w:t>richtschnur</w:t>
      </w:r>
      <w:proofErr w:type="spellEnd"/>
      <w:r>
        <w:t xml:space="preserve"> ist </w:t>
      </w:r>
      <w:proofErr w:type="spellStart"/>
      <w:r>
        <w:t>außgangen</w:t>
      </w:r>
      <w:proofErr w:type="spellEnd"/>
      <w:r>
        <w:t xml:space="preserve"> in alle </w:t>
      </w:r>
      <w:proofErr w:type="spellStart"/>
      <w:r>
        <w:t>land</w:t>
      </w:r>
      <w:proofErr w:type="spellEnd"/>
      <w:r>
        <w:t xml:space="preserve"> / und </w:t>
      </w:r>
      <w:proofErr w:type="spellStart"/>
      <w:r>
        <w:t>ir</w:t>
      </w:r>
      <w:proofErr w:type="spellEnd"/>
      <w:r>
        <w:t xml:space="preserve"> rede </w:t>
      </w:r>
      <w:proofErr w:type="spellStart"/>
      <w:r>
        <w:t>biß</w:t>
      </w:r>
      <w:proofErr w:type="spellEnd"/>
      <w:r>
        <w:t xml:space="preserve"> an der </w:t>
      </w:r>
      <w:proofErr w:type="spellStart"/>
      <w:r>
        <w:t>welt</w:t>
      </w:r>
      <w:proofErr w:type="spellEnd"/>
      <w:r>
        <w:t xml:space="preserve"> ende. </w:t>
      </w:r>
    </w:p>
    <w:p w14:paraId="4213DB62" w14:textId="77777777" w:rsidR="00833A43" w:rsidRDefault="00833A43" w:rsidP="00833A43">
      <w:pPr>
        <w:pStyle w:val="StandardWeb"/>
      </w:pPr>
      <w:r>
        <w:t xml:space="preserve">Durch die lieben </w:t>
      </w:r>
      <w:proofErr w:type="spellStart"/>
      <w:r>
        <w:t>vaetter</w:t>
      </w:r>
      <w:proofErr w:type="spellEnd"/>
      <w:r>
        <w:t xml:space="preserve"> und heilige </w:t>
      </w:r>
      <w:proofErr w:type="spellStart"/>
      <w:r>
        <w:t>Merterer</w:t>
      </w:r>
      <w:proofErr w:type="spellEnd"/>
      <w:r>
        <w:t xml:space="preserve"> / der Apostel jünger / </w:t>
      </w:r>
      <w:proofErr w:type="spellStart"/>
      <w:r>
        <w:t>hatt</w:t>
      </w:r>
      <w:proofErr w:type="spellEnd"/>
      <w:r>
        <w:t xml:space="preserve"> Gott der heilig geist / so gar nichts anders </w:t>
      </w:r>
      <w:proofErr w:type="spellStart"/>
      <w:r>
        <w:t>geprediget</w:t>
      </w:r>
      <w:proofErr w:type="spellEnd"/>
      <w:r>
        <w:t xml:space="preserve"> / noch </w:t>
      </w:r>
      <w:proofErr w:type="spellStart"/>
      <w:r>
        <w:t>gehandlet</w:t>
      </w:r>
      <w:proofErr w:type="spellEnd"/>
      <w:r>
        <w:t xml:space="preserve"> / dann </w:t>
      </w:r>
      <w:proofErr w:type="spellStart"/>
      <w:r>
        <w:t>wz</w:t>
      </w:r>
      <w:proofErr w:type="spellEnd"/>
      <w:r>
        <w:t xml:space="preserve"> die lieben Apostel / aller </w:t>
      </w:r>
      <w:proofErr w:type="spellStart"/>
      <w:r>
        <w:t>prediger</w:t>
      </w:r>
      <w:proofErr w:type="spellEnd"/>
      <w:r>
        <w:t xml:space="preserve"> Schulmeister für geschrieben haben / das man keinem </w:t>
      </w:r>
      <w:proofErr w:type="spellStart"/>
      <w:r>
        <w:t>vatter</w:t>
      </w:r>
      <w:proofErr w:type="spellEnd"/>
      <w:r>
        <w:t xml:space="preserve"> oder Theologen (wie </w:t>
      </w:r>
      <w:proofErr w:type="spellStart"/>
      <w:r>
        <w:t>hochgeleret</w:t>
      </w:r>
      <w:proofErr w:type="spellEnd"/>
      <w:r>
        <w:t xml:space="preserve"> er ist) </w:t>
      </w:r>
      <w:proofErr w:type="spellStart"/>
      <w:r>
        <w:t>weitter</w:t>
      </w:r>
      <w:proofErr w:type="spellEnd"/>
      <w:r>
        <w:t xml:space="preserve"> glauben soll / dann er mit der Apostel </w:t>
      </w:r>
      <w:proofErr w:type="spellStart"/>
      <w:r>
        <w:t>lere</w:t>
      </w:r>
      <w:proofErr w:type="spellEnd"/>
      <w:r>
        <w:t xml:space="preserve"> / über ein stimmet / </w:t>
      </w:r>
      <w:proofErr w:type="spellStart"/>
      <w:r>
        <w:t>unnd</w:t>
      </w:r>
      <w:proofErr w:type="spellEnd"/>
      <w:r>
        <w:t xml:space="preserve"> wer der Apostel </w:t>
      </w:r>
      <w:proofErr w:type="spellStart"/>
      <w:r>
        <w:t>gschrifften</w:t>
      </w:r>
      <w:proofErr w:type="spellEnd"/>
      <w:r>
        <w:t xml:space="preserve"> </w:t>
      </w:r>
      <w:proofErr w:type="spellStart"/>
      <w:r>
        <w:t>unn</w:t>
      </w:r>
      <w:proofErr w:type="spellEnd"/>
      <w:r>
        <w:t xml:space="preserve"> der sprachen </w:t>
      </w:r>
      <w:proofErr w:type="spellStart"/>
      <w:r>
        <w:t>mechtig</w:t>
      </w:r>
      <w:proofErr w:type="spellEnd"/>
      <w:r>
        <w:t xml:space="preserve"> ist / der </w:t>
      </w:r>
      <w:proofErr w:type="spellStart"/>
      <w:r>
        <w:t>vaetter</w:t>
      </w:r>
      <w:proofErr w:type="spellEnd"/>
      <w:r>
        <w:t xml:space="preserve"> </w:t>
      </w:r>
      <w:proofErr w:type="spellStart"/>
      <w:r>
        <w:t>schrifften</w:t>
      </w:r>
      <w:proofErr w:type="spellEnd"/>
      <w:r>
        <w:t xml:space="preserve"> geraten </w:t>
      </w:r>
      <w:proofErr w:type="spellStart"/>
      <w:r>
        <w:t>kan</w:t>
      </w:r>
      <w:proofErr w:type="spellEnd"/>
      <w:r>
        <w:t xml:space="preserve"> / aber nicht </w:t>
      </w:r>
      <w:proofErr w:type="spellStart"/>
      <w:r>
        <w:t>widerumb</w:t>
      </w:r>
      <w:proofErr w:type="spellEnd"/>
      <w:r>
        <w:t xml:space="preserve"> / kein </w:t>
      </w:r>
      <w:proofErr w:type="spellStart"/>
      <w:r>
        <w:t>stern</w:t>
      </w:r>
      <w:proofErr w:type="spellEnd"/>
      <w:r>
        <w:t xml:space="preserve"> am </w:t>
      </w:r>
      <w:proofErr w:type="spellStart"/>
      <w:r>
        <w:t>himmel</w:t>
      </w:r>
      <w:proofErr w:type="spellEnd"/>
      <w:r>
        <w:t xml:space="preserve"> scheinet heller / dann die Sonn / und kein </w:t>
      </w:r>
      <w:proofErr w:type="spellStart"/>
      <w:r>
        <w:t>wasser</w:t>
      </w:r>
      <w:proofErr w:type="spellEnd"/>
      <w:r>
        <w:t xml:space="preserve"> ist so klar / das nicht etwa </w:t>
      </w:r>
      <w:proofErr w:type="spellStart"/>
      <w:r>
        <w:t>truebe</w:t>
      </w:r>
      <w:proofErr w:type="spellEnd"/>
      <w:r>
        <w:t xml:space="preserve"> </w:t>
      </w:r>
      <w:proofErr w:type="spellStart"/>
      <w:r>
        <w:t>seye</w:t>
      </w:r>
      <w:proofErr w:type="spellEnd"/>
      <w:r>
        <w:t xml:space="preserve">. </w:t>
      </w:r>
    </w:p>
    <w:p w14:paraId="0ED418AB" w14:textId="77777777" w:rsidR="00833A43" w:rsidRDefault="00833A43" w:rsidP="00833A43">
      <w:pPr>
        <w:pStyle w:val="StandardWeb"/>
      </w:pPr>
      <w:proofErr w:type="spellStart"/>
      <w:r>
        <w:t>Drumb</w:t>
      </w:r>
      <w:proofErr w:type="spellEnd"/>
      <w:r>
        <w:t xml:space="preserve"> wer </w:t>
      </w:r>
      <w:proofErr w:type="spellStart"/>
      <w:r>
        <w:t>gesatz</w:t>
      </w:r>
      <w:proofErr w:type="spellEnd"/>
      <w:r>
        <w:t xml:space="preserve"> und Evangelium / </w:t>
      </w:r>
      <w:proofErr w:type="spellStart"/>
      <w:r>
        <w:t>buß</w:t>
      </w:r>
      <w:proofErr w:type="spellEnd"/>
      <w:r>
        <w:t xml:space="preserve"> </w:t>
      </w:r>
      <w:proofErr w:type="spellStart"/>
      <w:r>
        <w:t>unnd</w:t>
      </w:r>
      <w:proofErr w:type="spellEnd"/>
      <w:r>
        <w:t xml:space="preserve"> </w:t>
      </w:r>
      <w:proofErr w:type="spellStart"/>
      <w:r>
        <w:t>vergebung</w:t>
      </w:r>
      <w:proofErr w:type="spellEnd"/>
      <w:r>
        <w:t xml:space="preserve"> der </w:t>
      </w:r>
      <w:proofErr w:type="spellStart"/>
      <w:r>
        <w:t>sünden</w:t>
      </w:r>
      <w:proofErr w:type="spellEnd"/>
      <w:r>
        <w:t xml:space="preserve"> / also </w:t>
      </w:r>
      <w:proofErr w:type="spellStart"/>
      <w:r>
        <w:t>leret</w:t>
      </w:r>
      <w:proofErr w:type="spellEnd"/>
      <w:r>
        <w:t xml:space="preserve"> das </w:t>
      </w:r>
      <w:proofErr w:type="spellStart"/>
      <w:r>
        <w:t>ers</w:t>
      </w:r>
      <w:proofErr w:type="spellEnd"/>
      <w:r>
        <w:t xml:space="preserve"> </w:t>
      </w:r>
      <w:proofErr w:type="spellStart"/>
      <w:r>
        <w:t>neüwe</w:t>
      </w:r>
      <w:proofErr w:type="spellEnd"/>
      <w:r>
        <w:t xml:space="preserve"> Testament / mit dem alten </w:t>
      </w:r>
      <w:proofErr w:type="spellStart"/>
      <w:r>
        <w:t>bezeüget</w:t>
      </w:r>
      <w:proofErr w:type="spellEnd"/>
      <w:r>
        <w:t xml:space="preserve"> / wie die Apostel </w:t>
      </w:r>
      <w:proofErr w:type="spellStart"/>
      <w:r>
        <w:t>jre</w:t>
      </w:r>
      <w:proofErr w:type="spellEnd"/>
      <w:r>
        <w:t xml:space="preserve"> </w:t>
      </w:r>
      <w:proofErr w:type="spellStart"/>
      <w:r>
        <w:t>lere</w:t>
      </w:r>
      <w:proofErr w:type="spellEnd"/>
      <w:r>
        <w:t xml:space="preserve"> mit Gottes / </w:t>
      </w:r>
      <w:proofErr w:type="spellStart"/>
      <w:r>
        <w:t>unnd</w:t>
      </w:r>
      <w:proofErr w:type="spellEnd"/>
      <w:r>
        <w:t xml:space="preserve"> Christi </w:t>
      </w:r>
      <w:proofErr w:type="spellStart"/>
      <w:r>
        <w:t>wort</w:t>
      </w:r>
      <w:proofErr w:type="spellEnd"/>
      <w:r>
        <w:t xml:space="preserve"> </w:t>
      </w:r>
      <w:proofErr w:type="spellStart"/>
      <w:r>
        <w:t>bezeügeten</w:t>
      </w:r>
      <w:proofErr w:type="spellEnd"/>
      <w:r>
        <w:t xml:space="preserve"> / das Gott der heilig geist / durch einen solchen </w:t>
      </w:r>
      <w:proofErr w:type="spellStart"/>
      <w:r>
        <w:t>prediger</w:t>
      </w:r>
      <w:proofErr w:type="spellEnd"/>
      <w:r>
        <w:t xml:space="preserve"> rede / scheinet nicht allein </w:t>
      </w:r>
      <w:proofErr w:type="spellStart"/>
      <w:r>
        <w:t>auß</w:t>
      </w:r>
      <w:proofErr w:type="spellEnd"/>
      <w:r>
        <w:t xml:space="preserve"> vorigen / sondern auch </w:t>
      </w:r>
      <w:proofErr w:type="spellStart"/>
      <w:r>
        <w:t>auß</w:t>
      </w:r>
      <w:proofErr w:type="spellEnd"/>
      <w:r>
        <w:t xml:space="preserve"> folgenden Christi </w:t>
      </w:r>
      <w:proofErr w:type="spellStart"/>
      <w:r>
        <w:t>wortten</w:t>
      </w:r>
      <w:proofErr w:type="spellEnd"/>
      <w:r>
        <w:t xml:space="preserve"> / ein </w:t>
      </w:r>
      <w:proofErr w:type="spellStart"/>
      <w:r>
        <w:t>yeglicher</w:t>
      </w:r>
      <w:proofErr w:type="spellEnd"/>
      <w:r>
        <w:t xml:space="preserve"> </w:t>
      </w:r>
      <w:proofErr w:type="spellStart"/>
      <w:r>
        <w:t>schrifftgelerter</w:t>
      </w:r>
      <w:proofErr w:type="spellEnd"/>
      <w:r>
        <w:t xml:space="preserve"> zum </w:t>
      </w:r>
      <w:proofErr w:type="spellStart"/>
      <w:r>
        <w:t>himmelreich</w:t>
      </w:r>
      <w:proofErr w:type="spellEnd"/>
      <w:r>
        <w:t xml:space="preserve"> </w:t>
      </w:r>
      <w:proofErr w:type="spellStart"/>
      <w:r>
        <w:t>geleret</w:t>
      </w:r>
      <w:proofErr w:type="spellEnd"/>
      <w:r>
        <w:t xml:space="preserve"> ist / gleich einem </w:t>
      </w:r>
      <w:proofErr w:type="spellStart"/>
      <w:r>
        <w:t>haußvatter</w:t>
      </w:r>
      <w:proofErr w:type="spellEnd"/>
      <w:r>
        <w:t xml:space="preserve"> / der </w:t>
      </w:r>
      <w:proofErr w:type="spellStart"/>
      <w:r>
        <w:t>auß</w:t>
      </w:r>
      <w:proofErr w:type="spellEnd"/>
      <w:r>
        <w:t xml:space="preserve"> seinem </w:t>
      </w:r>
      <w:proofErr w:type="spellStart"/>
      <w:r>
        <w:t>schatz</w:t>
      </w:r>
      <w:proofErr w:type="spellEnd"/>
      <w:r>
        <w:t xml:space="preserve"> / </w:t>
      </w:r>
      <w:proofErr w:type="spellStart"/>
      <w:r>
        <w:t>neüwes</w:t>
      </w:r>
      <w:proofErr w:type="spellEnd"/>
      <w:r>
        <w:t xml:space="preserve"> und altes </w:t>
      </w:r>
      <w:proofErr w:type="spellStart"/>
      <w:r>
        <w:t>erfürtregt</w:t>
      </w:r>
      <w:proofErr w:type="spellEnd"/>
      <w:r>
        <w:t xml:space="preserve">. Wer eines von den kleinesten </w:t>
      </w:r>
      <w:proofErr w:type="spellStart"/>
      <w:r>
        <w:t>gebotten</w:t>
      </w:r>
      <w:proofErr w:type="spellEnd"/>
      <w:r>
        <w:t xml:space="preserve"> Christi </w:t>
      </w:r>
      <w:proofErr w:type="spellStart"/>
      <w:r>
        <w:t>auffloeset</w:t>
      </w:r>
      <w:proofErr w:type="spellEnd"/>
      <w:r>
        <w:t xml:space="preserve"> / </w:t>
      </w:r>
      <w:proofErr w:type="spellStart"/>
      <w:r>
        <w:t>unnd</w:t>
      </w:r>
      <w:proofErr w:type="spellEnd"/>
      <w:r>
        <w:t xml:space="preserve"> </w:t>
      </w:r>
      <w:proofErr w:type="spellStart"/>
      <w:r>
        <w:t>leret</w:t>
      </w:r>
      <w:proofErr w:type="spellEnd"/>
      <w:r>
        <w:t xml:space="preserve"> die </w:t>
      </w:r>
      <w:proofErr w:type="spellStart"/>
      <w:r>
        <w:t>leüt</w:t>
      </w:r>
      <w:proofErr w:type="spellEnd"/>
      <w:r>
        <w:t xml:space="preserve"> also / der </w:t>
      </w:r>
      <w:proofErr w:type="spellStart"/>
      <w:r>
        <w:t>würdt</w:t>
      </w:r>
      <w:proofErr w:type="spellEnd"/>
      <w:r>
        <w:t xml:space="preserve"> der </w:t>
      </w:r>
      <w:proofErr w:type="spellStart"/>
      <w:r>
        <w:t>kleinest</w:t>
      </w:r>
      <w:proofErr w:type="spellEnd"/>
      <w:r>
        <w:t xml:space="preserve"> </w:t>
      </w:r>
      <w:proofErr w:type="spellStart"/>
      <w:r>
        <w:t>heissen</w:t>
      </w:r>
      <w:proofErr w:type="spellEnd"/>
      <w:r>
        <w:t xml:space="preserve"> / im </w:t>
      </w:r>
      <w:proofErr w:type="spellStart"/>
      <w:r>
        <w:t>himmelreich</w:t>
      </w:r>
      <w:proofErr w:type="spellEnd"/>
      <w:r>
        <w:t xml:space="preserve">. Wer aber thut und </w:t>
      </w:r>
      <w:proofErr w:type="spellStart"/>
      <w:r>
        <w:t>leret</w:t>
      </w:r>
      <w:proofErr w:type="spellEnd"/>
      <w:r>
        <w:t xml:space="preserve"> / der </w:t>
      </w:r>
      <w:proofErr w:type="spellStart"/>
      <w:r>
        <w:t>würt</w:t>
      </w:r>
      <w:proofErr w:type="spellEnd"/>
      <w:r>
        <w:t xml:space="preserve"> groß </w:t>
      </w:r>
      <w:proofErr w:type="spellStart"/>
      <w:r>
        <w:t>heissen</w:t>
      </w:r>
      <w:proofErr w:type="spellEnd"/>
      <w:r>
        <w:t xml:space="preserve"> / im </w:t>
      </w:r>
      <w:proofErr w:type="spellStart"/>
      <w:r>
        <w:t>himmelreich</w:t>
      </w:r>
      <w:proofErr w:type="spellEnd"/>
      <w:r>
        <w:t xml:space="preserve">. </w:t>
      </w:r>
    </w:p>
    <w:p w14:paraId="79C31855" w14:textId="77777777" w:rsidR="00833A43" w:rsidRDefault="00833A43" w:rsidP="00833A43">
      <w:pPr>
        <w:pStyle w:val="StandardWeb"/>
      </w:pPr>
      <w:r>
        <w:t xml:space="preserve">Wie es aber den lieben Aposteln </w:t>
      </w:r>
      <w:proofErr w:type="spellStart"/>
      <w:r>
        <w:t>unnd</w:t>
      </w:r>
      <w:proofErr w:type="spellEnd"/>
      <w:r>
        <w:t xml:space="preserve"> </w:t>
      </w:r>
      <w:proofErr w:type="spellStart"/>
      <w:r>
        <w:t>vaettern</w:t>
      </w:r>
      <w:proofErr w:type="spellEnd"/>
      <w:r>
        <w:t xml:space="preserve"> / über </w:t>
      </w:r>
      <w:proofErr w:type="spellStart"/>
      <w:r>
        <w:t>irem</w:t>
      </w:r>
      <w:proofErr w:type="spellEnd"/>
      <w:r>
        <w:t xml:space="preserve"> predigen </w:t>
      </w:r>
      <w:proofErr w:type="spellStart"/>
      <w:r>
        <w:t>unnd</w:t>
      </w:r>
      <w:proofErr w:type="spellEnd"/>
      <w:r>
        <w:t xml:space="preserve"> schreiben / von Christo </w:t>
      </w:r>
      <w:proofErr w:type="spellStart"/>
      <w:r>
        <w:t>gangen</w:t>
      </w:r>
      <w:proofErr w:type="spellEnd"/>
      <w:r>
        <w:t xml:space="preserve"> </w:t>
      </w:r>
      <w:proofErr w:type="spellStart"/>
      <w:r>
        <w:t>seye</w:t>
      </w:r>
      <w:proofErr w:type="spellEnd"/>
      <w:r>
        <w:t xml:space="preserve"> / lesen wir in den </w:t>
      </w:r>
      <w:proofErr w:type="spellStart"/>
      <w:r>
        <w:t>historien</w:t>
      </w:r>
      <w:proofErr w:type="spellEnd"/>
      <w:r>
        <w:t xml:space="preserve"> / </w:t>
      </w:r>
      <w:proofErr w:type="spellStart"/>
      <w:r>
        <w:t>unnd</w:t>
      </w:r>
      <w:proofErr w:type="spellEnd"/>
      <w:r>
        <w:t xml:space="preserve"> werden es am Jüngsten tag sehen </w:t>
      </w:r>
      <w:proofErr w:type="spellStart"/>
      <w:r>
        <w:t>unnd</w:t>
      </w:r>
      <w:proofErr w:type="spellEnd"/>
      <w:r>
        <w:t xml:space="preserve"> </w:t>
      </w:r>
      <w:proofErr w:type="spellStart"/>
      <w:r>
        <w:t>hoeren</w:t>
      </w:r>
      <w:proofErr w:type="spellEnd"/>
      <w:r>
        <w:t xml:space="preserve"> / </w:t>
      </w:r>
      <w:proofErr w:type="spellStart"/>
      <w:r>
        <w:t>wils</w:t>
      </w:r>
      <w:proofErr w:type="spellEnd"/>
      <w:r>
        <w:t xml:space="preserve"> Gott bald / weil das gemeine </w:t>
      </w:r>
      <w:proofErr w:type="spellStart"/>
      <w:r>
        <w:t>sprichtwort</w:t>
      </w:r>
      <w:proofErr w:type="spellEnd"/>
      <w:r>
        <w:t xml:space="preserve"> erfüllet ist / der Jüngste tag </w:t>
      </w:r>
      <w:proofErr w:type="spellStart"/>
      <w:r>
        <w:t>würdt</w:t>
      </w:r>
      <w:proofErr w:type="spellEnd"/>
      <w:r>
        <w:t xml:space="preserve"> nicht ehe kommen / es </w:t>
      </w:r>
      <w:proofErr w:type="spellStart"/>
      <w:r>
        <w:t>seye</w:t>
      </w:r>
      <w:proofErr w:type="spellEnd"/>
      <w:r>
        <w:t xml:space="preserve"> dann zuvor der Endchrist </w:t>
      </w:r>
      <w:proofErr w:type="spellStart"/>
      <w:r>
        <w:t>komen</w:t>
      </w:r>
      <w:proofErr w:type="spellEnd"/>
      <w:r>
        <w:t xml:space="preserve"> / welches </w:t>
      </w:r>
      <w:proofErr w:type="spellStart"/>
      <w:r>
        <w:t>sprichwortt</w:t>
      </w:r>
      <w:proofErr w:type="spellEnd"/>
      <w:r>
        <w:t xml:space="preserve"> </w:t>
      </w:r>
      <w:proofErr w:type="spellStart"/>
      <w:r>
        <w:t>auß</w:t>
      </w:r>
      <w:proofErr w:type="spellEnd"/>
      <w:r>
        <w:t xml:space="preserve"> S. Paulus Epistel </w:t>
      </w:r>
      <w:proofErr w:type="spellStart"/>
      <w:r>
        <w:t>fleüßt</w:t>
      </w:r>
      <w:proofErr w:type="spellEnd"/>
      <w:r>
        <w:t xml:space="preserve"> / da er spricht. Der tag Christi </w:t>
      </w:r>
      <w:proofErr w:type="spellStart"/>
      <w:r>
        <w:t>kompt</w:t>
      </w:r>
      <w:proofErr w:type="spellEnd"/>
      <w:r>
        <w:t xml:space="preserve"> nicht / es </w:t>
      </w:r>
      <w:proofErr w:type="spellStart"/>
      <w:r>
        <w:t>seye</w:t>
      </w:r>
      <w:proofErr w:type="spellEnd"/>
      <w:r>
        <w:t xml:space="preserve"> dann zuvor der abfalle kommen / und offenbar worden / der </w:t>
      </w:r>
      <w:proofErr w:type="spellStart"/>
      <w:r>
        <w:t>mensch</w:t>
      </w:r>
      <w:proofErr w:type="spellEnd"/>
      <w:r>
        <w:t xml:space="preserve"> der </w:t>
      </w:r>
      <w:proofErr w:type="spellStart"/>
      <w:r>
        <w:t>sünden</w:t>
      </w:r>
      <w:proofErr w:type="spellEnd"/>
      <w:r>
        <w:t xml:space="preserve"> / </w:t>
      </w:r>
      <w:proofErr w:type="spellStart"/>
      <w:r>
        <w:t>unn</w:t>
      </w:r>
      <w:proofErr w:type="spellEnd"/>
      <w:r>
        <w:t xml:space="preserve"> das </w:t>
      </w:r>
      <w:proofErr w:type="spellStart"/>
      <w:r>
        <w:t>kind</w:t>
      </w:r>
      <w:proofErr w:type="spellEnd"/>
      <w:r>
        <w:t xml:space="preserve"> des verderben / Ich meine aber die </w:t>
      </w:r>
      <w:proofErr w:type="spellStart"/>
      <w:r>
        <w:t>weissagung</w:t>
      </w:r>
      <w:proofErr w:type="spellEnd"/>
      <w:r>
        <w:t xml:space="preserve"> / des heiligen </w:t>
      </w:r>
      <w:proofErr w:type="spellStart"/>
      <w:r>
        <w:t>geists</w:t>
      </w:r>
      <w:proofErr w:type="spellEnd"/>
      <w:r>
        <w:t xml:space="preserve"> / durch Petrum 2. </w:t>
      </w:r>
      <w:proofErr w:type="spellStart"/>
      <w:r>
        <w:t>Pe</w:t>
      </w:r>
      <w:proofErr w:type="spellEnd"/>
      <w:r>
        <w:t xml:space="preserve">. 2. und </w:t>
      </w:r>
      <w:proofErr w:type="spellStart"/>
      <w:r>
        <w:t>Paulum</w:t>
      </w:r>
      <w:proofErr w:type="spellEnd"/>
      <w:r>
        <w:t xml:space="preserve"> 1. Thi. 4.2. Thess. 2. vom Endchrist geschrieben / </w:t>
      </w:r>
      <w:proofErr w:type="spellStart"/>
      <w:r>
        <w:t>seyen</w:t>
      </w:r>
      <w:proofErr w:type="spellEnd"/>
      <w:r>
        <w:t xml:space="preserve"> durch den Bapst </w:t>
      </w:r>
      <w:proofErr w:type="spellStart"/>
      <w:r>
        <w:t>unnd</w:t>
      </w:r>
      <w:proofErr w:type="spellEnd"/>
      <w:r>
        <w:t xml:space="preserve"> </w:t>
      </w:r>
      <w:proofErr w:type="spellStart"/>
      <w:r>
        <w:t>Türcken</w:t>
      </w:r>
      <w:proofErr w:type="spellEnd"/>
      <w:r>
        <w:t xml:space="preserve"> / schrecklich </w:t>
      </w:r>
      <w:proofErr w:type="spellStart"/>
      <w:r>
        <w:t>unn</w:t>
      </w:r>
      <w:proofErr w:type="spellEnd"/>
      <w:r>
        <w:t xml:space="preserve"> </w:t>
      </w:r>
      <w:proofErr w:type="spellStart"/>
      <w:r>
        <w:t>grausamlich</w:t>
      </w:r>
      <w:proofErr w:type="spellEnd"/>
      <w:r>
        <w:t xml:space="preserve"> erfüllet / durch den Bapst nun </w:t>
      </w:r>
      <w:proofErr w:type="spellStart"/>
      <w:r>
        <w:t>wol</w:t>
      </w:r>
      <w:proofErr w:type="spellEnd"/>
      <w:r>
        <w:t xml:space="preserve"> 963 </w:t>
      </w:r>
      <w:proofErr w:type="spellStart"/>
      <w:r>
        <w:t>jar</w:t>
      </w:r>
      <w:proofErr w:type="spellEnd"/>
      <w:r>
        <w:t xml:space="preserve"> / durch den </w:t>
      </w:r>
      <w:proofErr w:type="spellStart"/>
      <w:r>
        <w:t>Mahometh</w:t>
      </w:r>
      <w:proofErr w:type="spellEnd"/>
      <w:r>
        <w:t xml:space="preserve"> 943 </w:t>
      </w:r>
      <w:proofErr w:type="spellStart"/>
      <w:r>
        <w:t>jar</w:t>
      </w:r>
      <w:proofErr w:type="spellEnd"/>
      <w:r>
        <w:t xml:space="preserve"> / von </w:t>
      </w:r>
      <w:proofErr w:type="spellStart"/>
      <w:r>
        <w:t>disen</w:t>
      </w:r>
      <w:proofErr w:type="spellEnd"/>
      <w:r>
        <w:t xml:space="preserve"> 1543. </w:t>
      </w:r>
      <w:proofErr w:type="spellStart"/>
      <w:r>
        <w:t>jar</w:t>
      </w:r>
      <w:proofErr w:type="spellEnd"/>
      <w:r>
        <w:t xml:space="preserve"> </w:t>
      </w:r>
      <w:proofErr w:type="spellStart"/>
      <w:r>
        <w:t>anzurechen</w:t>
      </w:r>
      <w:proofErr w:type="spellEnd"/>
      <w:r>
        <w:t xml:space="preserve">. </w:t>
      </w:r>
    </w:p>
    <w:p w14:paraId="4C896845" w14:textId="77777777" w:rsidR="00833A43" w:rsidRDefault="00833A43" w:rsidP="00833A43">
      <w:pPr>
        <w:pStyle w:val="StandardWeb"/>
      </w:pPr>
      <w:r>
        <w:t xml:space="preserve">Dann sollen wir des Bapsts </w:t>
      </w:r>
      <w:proofErr w:type="spellStart"/>
      <w:r>
        <w:t>Decret</w:t>
      </w:r>
      <w:proofErr w:type="spellEnd"/>
      <w:r>
        <w:t xml:space="preserve"> / </w:t>
      </w:r>
      <w:proofErr w:type="spellStart"/>
      <w:r>
        <w:t>orden</w:t>
      </w:r>
      <w:proofErr w:type="spellEnd"/>
      <w:r>
        <w:t xml:space="preserve"> und </w:t>
      </w:r>
      <w:proofErr w:type="spellStart"/>
      <w:r>
        <w:t>regel</w:t>
      </w:r>
      <w:proofErr w:type="spellEnd"/>
      <w:r>
        <w:t xml:space="preserve"> / und des </w:t>
      </w:r>
      <w:proofErr w:type="spellStart"/>
      <w:r>
        <w:t>Türcken</w:t>
      </w:r>
      <w:proofErr w:type="spellEnd"/>
      <w:r>
        <w:t xml:space="preserve"> </w:t>
      </w:r>
      <w:proofErr w:type="spellStart"/>
      <w:r>
        <w:t>Alcoran</w:t>
      </w:r>
      <w:proofErr w:type="spellEnd"/>
      <w:r>
        <w:t xml:space="preserve"> / mit der heiligen </w:t>
      </w:r>
      <w:proofErr w:type="spellStart"/>
      <w:r>
        <w:t>dreiheit</w:t>
      </w:r>
      <w:proofErr w:type="spellEnd"/>
      <w:r>
        <w:t xml:space="preserve"> </w:t>
      </w:r>
      <w:proofErr w:type="spellStart"/>
      <w:r>
        <w:t>lere</w:t>
      </w:r>
      <w:proofErr w:type="spellEnd"/>
      <w:r>
        <w:t xml:space="preserve"> vergleichen / so </w:t>
      </w:r>
      <w:proofErr w:type="spellStart"/>
      <w:r>
        <w:t>muessen</w:t>
      </w:r>
      <w:proofErr w:type="spellEnd"/>
      <w:r>
        <w:t xml:space="preserve"> wir bekennen / das sie eben der Endchrist </w:t>
      </w:r>
      <w:proofErr w:type="spellStart"/>
      <w:r>
        <w:t>seyen</w:t>
      </w:r>
      <w:proofErr w:type="spellEnd"/>
      <w:r>
        <w:t xml:space="preserve"> / davon Petrus und Paulus reden. Was aber die </w:t>
      </w:r>
      <w:proofErr w:type="spellStart"/>
      <w:r>
        <w:t>ursach</w:t>
      </w:r>
      <w:proofErr w:type="spellEnd"/>
      <w:r>
        <w:t xml:space="preserve"> </w:t>
      </w:r>
      <w:proofErr w:type="spellStart"/>
      <w:r>
        <w:t>seye</w:t>
      </w:r>
      <w:proofErr w:type="spellEnd"/>
      <w:r>
        <w:t xml:space="preserve"> / das Gott die predig / des </w:t>
      </w:r>
      <w:proofErr w:type="spellStart"/>
      <w:r>
        <w:t>gesatzs</w:t>
      </w:r>
      <w:proofErr w:type="spellEnd"/>
      <w:r>
        <w:t xml:space="preserve"> </w:t>
      </w:r>
      <w:proofErr w:type="spellStart"/>
      <w:r>
        <w:t>unn</w:t>
      </w:r>
      <w:proofErr w:type="spellEnd"/>
      <w:r>
        <w:t xml:space="preserve"> Evangelii / </w:t>
      </w:r>
      <w:proofErr w:type="spellStart"/>
      <w:r>
        <w:t>nemlich</w:t>
      </w:r>
      <w:proofErr w:type="spellEnd"/>
      <w:r>
        <w:t xml:space="preserve"> / den </w:t>
      </w:r>
      <w:proofErr w:type="spellStart"/>
      <w:r>
        <w:t>Catechismum</w:t>
      </w:r>
      <w:proofErr w:type="spellEnd"/>
      <w:r>
        <w:t xml:space="preserve"> / solang habe mit </w:t>
      </w:r>
      <w:proofErr w:type="spellStart"/>
      <w:r>
        <w:t>fuessen</w:t>
      </w:r>
      <w:proofErr w:type="spellEnd"/>
      <w:r>
        <w:t xml:space="preserve"> </w:t>
      </w:r>
      <w:proofErr w:type="spellStart"/>
      <w:r>
        <w:t>tretten</w:t>
      </w:r>
      <w:proofErr w:type="spellEnd"/>
      <w:r>
        <w:t xml:space="preserve"> lassen / durch </w:t>
      </w:r>
      <w:proofErr w:type="spellStart"/>
      <w:r>
        <w:t>menschenlere</w:t>
      </w:r>
      <w:proofErr w:type="spellEnd"/>
      <w:r>
        <w:t xml:space="preserve"> / </w:t>
      </w:r>
      <w:proofErr w:type="spellStart"/>
      <w:r>
        <w:t>zeüget</w:t>
      </w:r>
      <w:proofErr w:type="spellEnd"/>
      <w:r>
        <w:t xml:space="preserve"> Paulus kein </w:t>
      </w:r>
      <w:proofErr w:type="spellStart"/>
      <w:r>
        <w:t>ander</w:t>
      </w:r>
      <w:proofErr w:type="spellEnd"/>
      <w:r>
        <w:t xml:space="preserve"> </w:t>
      </w:r>
      <w:proofErr w:type="spellStart"/>
      <w:r>
        <w:t>ursach</w:t>
      </w:r>
      <w:proofErr w:type="spellEnd"/>
      <w:r>
        <w:t xml:space="preserve"> an / dann </w:t>
      </w:r>
      <w:proofErr w:type="spellStart"/>
      <w:r>
        <w:t>verachtung</w:t>
      </w:r>
      <w:proofErr w:type="spellEnd"/>
      <w:r>
        <w:t xml:space="preserve"> des </w:t>
      </w:r>
      <w:proofErr w:type="spellStart"/>
      <w:r>
        <w:t>predigampts</w:t>
      </w:r>
      <w:proofErr w:type="spellEnd"/>
      <w:r>
        <w:t xml:space="preserve"> / da er spricht. Weil sie die liebe der </w:t>
      </w:r>
      <w:proofErr w:type="spellStart"/>
      <w:r>
        <w:t>warheit</w:t>
      </w:r>
      <w:proofErr w:type="spellEnd"/>
      <w:r>
        <w:t xml:space="preserve"> nicht haben angenommen / das sie selig wurden / </w:t>
      </w:r>
      <w:proofErr w:type="spellStart"/>
      <w:r>
        <w:t>würdt</w:t>
      </w:r>
      <w:proofErr w:type="spellEnd"/>
      <w:r>
        <w:t xml:space="preserve"> in Gott </w:t>
      </w:r>
      <w:proofErr w:type="spellStart"/>
      <w:r>
        <w:t>krefftig</w:t>
      </w:r>
      <w:proofErr w:type="spellEnd"/>
      <w:r>
        <w:t xml:space="preserve"> </w:t>
      </w:r>
      <w:proofErr w:type="spellStart"/>
      <w:r>
        <w:t>irrthumb</w:t>
      </w:r>
      <w:proofErr w:type="spellEnd"/>
      <w:r>
        <w:t xml:space="preserve"> senden / das sie der lugen glauben / </w:t>
      </w:r>
      <w:proofErr w:type="spellStart"/>
      <w:r>
        <w:t>unnd</w:t>
      </w:r>
      <w:proofErr w:type="spellEnd"/>
      <w:r>
        <w:t xml:space="preserve"> gerichtet werden. </w:t>
      </w:r>
      <w:proofErr w:type="spellStart"/>
      <w:r>
        <w:t>Unnd</w:t>
      </w:r>
      <w:proofErr w:type="spellEnd"/>
      <w:r>
        <w:t xml:space="preserve"> wer ist gerechter hie dann Gott / das er alle die </w:t>
      </w:r>
      <w:proofErr w:type="spellStart"/>
      <w:r>
        <w:t>verdampt</w:t>
      </w:r>
      <w:proofErr w:type="spellEnd"/>
      <w:r>
        <w:t xml:space="preserve"> ewiglich durchs </w:t>
      </w:r>
      <w:proofErr w:type="spellStart"/>
      <w:r>
        <w:t>gesatz</w:t>
      </w:r>
      <w:proofErr w:type="spellEnd"/>
      <w:r>
        <w:t xml:space="preserve"> / die mehr halten von </w:t>
      </w:r>
      <w:proofErr w:type="spellStart"/>
      <w:r>
        <w:t>menschenleren</w:t>
      </w:r>
      <w:proofErr w:type="spellEnd"/>
      <w:r>
        <w:t xml:space="preserve"> / dann vom Evangelio Christi? Wer ist aber ungerechter / dann ein </w:t>
      </w:r>
      <w:proofErr w:type="spellStart"/>
      <w:r>
        <w:t>stinckender</w:t>
      </w:r>
      <w:proofErr w:type="spellEnd"/>
      <w:r>
        <w:t xml:space="preserve"> madensack der </w:t>
      </w:r>
      <w:proofErr w:type="spellStart"/>
      <w:r>
        <w:t>fürgibt</w:t>
      </w:r>
      <w:proofErr w:type="spellEnd"/>
      <w:r>
        <w:t xml:space="preserve"> er </w:t>
      </w:r>
      <w:proofErr w:type="spellStart"/>
      <w:r>
        <w:t>seye</w:t>
      </w:r>
      <w:proofErr w:type="spellEnd"/>
      <w:r>
        <w:t xml:space="preserve"> Christi </w:t>
      </w:r>
      <w:proofErr w:type="spellStart"/>
      <w:r>
        <w:t>Stathalter</w:t>
      </w:r>
      <w:proofErr w:type="spellEnd"/>
      <w:r>
        <w:t xml:space="preserve"> / </w:t>
      </w:r>
      <w:proofErr w:type="spellStart"/>
      <w:r>
        <w:t>unnd</w:t>
      </w:r>
      <w:proofErr w:type="spellEnd"/>
      <w:r>
        <w:t xml:space="preserve"> hab allein macht </w:t>
      </w:r>
      <w:proofErr w:type="spellStart"/>
      <w:r>
        <w:t>gschrifft</w:t>
      </w:r>
      <w:proofErr w:type="spellEnd"/>
      <w:r>
        <w:t xml:space="preserve"> </w:t>
      </w:r>
      <w:proofErr w:type="spellStart"/>
      <w:r>
        <w:t>auß</w:t>
      </w:r>
      <w:proofErr w:type="spellEnd"/>
      <w:r>
        <w:t xml:space="preserve"> zulegen? heißt das nicht im Tempel Gottes </w:t>
      </w:r>
      <w:proofErr w:type="spellStart"/>
      <w:r>
        <w:t>itzen</w:t>
      </w:r>
      <w:proofErr w:type="spellEnd"/>
      <w:r>
        <w:t xml:space="preserve"> / </w:t>
      </w:r>
      <w:proofErr w:type="spellStart"/>
      <w:r>
        <w:t>unnd</w:t>
      </w:r>
      <w:proofErr w:type="spellEnd"/>
      <w:r>
        <w:t xml:space="preserve"> für Gott </w:t>
      </w:r>
      <w:proofErr w:type="spellStart"/>
      <w:r>
        <w:t>angebettet</w:t>
      </w:r>
      <w:proofErr w:type="spellEnd"/>
      <w:r>
        <w:t xml:space="preserve"> sein </w:t>
      </w:r>
      <w:proofErr w:type="spellStart"/>
      <w:r>
        <w:t>woellen</w:t>
      </w:r>
      <w:proofErr w:type="spellEnd"/>
      <w:r>
        <w:t xml:space="preserve"> / als Paulus den </w:t>
      </w:r>
      <w:proofErr w:type="spellStart"/>
      <w:r>
        <w:t>widerchrist</w:t>
      </w:r>
      <w:proofErr w:type="spellEnd"/>
      <w:r>
        <w:t xml:space="preserve"> </w:t>
      </w:r>
      <w:proofErr w:type="spellStart"/>
      <w:r>
        <w:t>abemalet</w:t>
      </w:r>
      <w:proofErr w:type="spellEnd"/>
      <w:r>
        <w:t xml:space="preserve">? Gott aber </w:t>
      </w:r>
      <w:proofErr w:type="spellStart"/>
      <w:r>
        <w:t>seye</w:t>
      </w:r>
      <w:proofErr w:type="spellEnd"/>
      <w:r>
        <w:t xml:space="preserve"> lob im </w:t>
      </w:r>
      <w:proofErr w:type="spellStart"/>
      <w:r>
        <w:t>himmel</w:t>
      </w:r>
      <w:proofErr w:type="spellEnd"/>
      <w:r>
        <w:t xml:space="preserve"> / das er in </w:t>
      </w:r>
      <w:proofErr w:type="spellStart"/>
      <w:r>
        <w:t>disen</w:t>
      </w:r>
      <w:proofErr w:type="spellEnd"/>
      <w:r>
        <w:t xml:space="preserve"> </w:t>
      </w:r>
      <w:proofErr w:type="spellStart"/>
      <w:r>
        <w:t>letsten</w:t>
      </w:r>
      <w:proofErr w:type="spellEnd"/>
      <w:r>
        <w:t xml:space="preserve"> tagen mit der </w:t>
      </w:r>
      <w:proofErr w:type="spellStart"/>
      <w:r>
        <w:t>gesatzpredig</w:t>
      </w:r>
      <w:proofErr w:type="spellEnd"/>
      <w:r>
        <w:t xml:space="preserve"> den </w:t>
      </w:r>
      <w:proofErr w:type="spellStart"/>
      <w:r>
        <w:t>widerchrist</w:t>
      </w:r>
      <w:proofErr w:type="spellEnd"/>
      <w:r>
        <w:t xml:space="preserve"> </w:t>
      </w:r>
      <w:proofErr w:type="spellStart"/>
      <w:r>
        <w:t>mechtiglich</w:t>
      </w:r>
      <w:proofErr w:type="spellEnd"/>
      <w:r>
        <w:t xml:space="preserve"> </w:t>
      </w:r>
      <w:proofErr w:type="spellStart"/>
      <w:r>
        <w:t>angreifft</w:t>
      </w:r>
      <w:proofErr w:type="spellEnd"/>
      <w:r>
        <w:t xml:space="preserve"> / </w:t>
      </w:r>
      <w:proofErr w:type="spellStart"/>
      <w:r>
        <w:t>unn</w:t>
      </w:r>
      <w:proofErr w:type="spellEnd"/>
      <w:r>
        <w:t xml:space="preserve"> mit dem Evangelio / seinen lieben </w:t>
      </w:r>
      <w:proofErr w:type="spellStart"/>
      <w:r>
        <w:t>sun</w:t>
      </w:r>
      <w:proofErr w:type="spellEnd"/>
      <w:r>
        <w:t xml:space="preserve"> Jesum Unsern Herrn </w:t>
      </w:r>
      <w:proofErr w:type="spellStart"/>
      <w:r>
        <w:t>verkleret</w:t>
      </w:r>
      <w:proofErr w:type="spellEnd"/>
      <w:r>
        <w:t xml:space="preserve"> / und predigen </w:t>
      </w:r>
      <w:proofErr w:type="spellStart"/>
      <w:r>
        <w:t>leßt</w:t>
      </w:r>
      <w:proofErr w:type="spellEnd"/>
      <w:r>
        <w:t xml:space="preserve"> gewaltiglich / wie Paulus weissaget / da er spricht. </w:t>
      </w:r>
    </w:p>
    <w:p w14:paraId="4E71EE6A" w14:textId="77777777" w:rsidR="00833A43" w:rsidRDefault="00833A43" w:rsidP="00833A43">
      <w:pPr>
        <w:pStyle w:val="StandardWeb"/>
      </w:pPr>
      <w:r>
        <w:t xml:space="preserve">Der Herr </w:t>
      </w:r>
      <w:proofErr w:type="spellStart"/>
      <w:r>
        <w:t>würt</w:t>
      </w:r>
      <w:proofErr w:type="spellEnd"/>
      <w:r>
        <w:t xml:space="preserve"> in mit dem geist seines </w:t>
      </w:r>
      <w:proofErr w:type="spellStart"/>
      <w:r>
        <w:t>mundes</w:t>
      </w:r>
      <w:proofErr w:type="spellEnd"/>
      <w:r>
        <w:t xml:space="preserve"> </w:t>
      </w:r>
      <w:proofErr w:type="spellStart"/>
      <w:r>
        <w:t>ummbringen</w:t>
      </w:r>
      <w:proofErr w:type="spellEnd"/>
      <w:r>
        <w:t xml:space="preserve"> / und mit der </w:t>
      </w:r>
      <w:proofErr w:type="spellStart"/>
      <w:r>
        <w:t>klarheit</w:t>
      </w:r>
      <w:proofErr w:type="spellEnd"/>
      <w:r>
        <w:t xml:space="preserve"> seiner </w:t>
      </w:r>
      <w:proofErr w:type="spellStart"/>
      <w:r>
        <w:t>zukunfft</w:t>
      </w:r>
      <w:proofErr w:type="spellEnd"/>
      <w:r>
        <w:t xml:space="preserve"> / </w:t>
      </w:r>
      <w:proofErr w:type="spellStart"/>
      <w:r>
        <w:t>würdt</w:t>
      </w:r>
      <w:proofErr w:type="spellEnd"/>
      <w:r>
        <w:t xml:space="preserve"> er fein ein ende machen. Der Bapst </w:t>
      </w:r>
      <w:proofErr w:type="spellStart"/>
      <w:r>
        <w:t>verbrandt</w:t>
      </w:r>
      <w:proofErr w:type="spellEnd"/>
      <w:r>
        <w:t xml:space="preserve"> zu </w:t>
      </w:r>
      <w:proofErr w:type="spellStart"/>
      <w:r>
        <w:t>Costentz</w:t>
      </w:r>
      <w:proofErr w:type="spellEnd"/>
      <w:r>
        <w:t xml:space="preserve"> ein </w:t>
      </w:r>
      <w:proofErr w:type="spellStart"/>
      <w:r>
        <w:t>gans</w:t>
      </w:r>
      <w:proofErr w:type="spellEnd"/>
      <w:r>
        <w:t xml:space="preserve"> die </w:t>
      </w:r>
      <w:proofErr w:type="spellStart"/>
      <w:r>
        <w:t>schrye</w:t>
      </w:r>
      <w:proofErr w:type="spellEnd"/>
      <w:r>
        <w:t xml:space="preserve"> / über hundert </w:t>
      </w:r>
      <w:proofErr w:type="spellStart"/>
      <w:r>
        <w:t>jar</w:t>
      </w:r>
      <w:proofErr w:type="spellEnd"/>
      <w:r>
        <w:t xml:space="preserve"> </w:t>
      </w:r>
      <w:proofErr w:type="spellStart"/>
      <w:r>
        <w:t>würdt</w:t>
      </w:r>
      <w:proofErr w:type="spellEnd"/>
      <w:r>
        <w:t xml:space="preserve"> ein Schwan kommen / den werdet </w:t>
      </w:r>
      <w:proofErr w:type="spellStart"/>
      <w:r>
        <w:t>jr</w:t>
      </w:r>
      <w:proofErr w:type="spellEnd"/>
      <w:r>
        <w:t xml:space="preserve"> nicht verbrennen </w:t>
      </w:r>
      <w:proofErr w:type="spellStart"/>
      <w:r>
        <w:t>koennen</w:t>
      </w:r>
      <w:proofErr w:type="spellEnd"/>
      <w:r>
        <w:t xml:space="preserve">. </w:t>
      </w:r>
      <w:proofErr w:type="spellStart"/>
      <w:r>
        <w:t>Diser</w:t>
      </w:r>
      <w:proofErr w:type="spellEnd"/>
      <w:r>
        <w:t xml:space="preserve"> Schwan / hat dem Bapst ein </w:t>
      </w:r>
      <w:proofErr w:type="spellStart"/>
      <w:r>
        <w:t>neüwes</w:t>
      </w:r>
      <w:proofErr w:type="spellEnd"/>
      <w:r>
        <w:t xml:space="preserve"> </w:t>
      </w:r>
      <w:proofErr w:type="spellStart"/>
      <w:r>
        <w:t>liedlin</w:t>
      </w:r>
      <w:proofErr w:type="spellEnd"/>
      <w:r>
        <w:t xml:space="preserve"> im </w:t>
      </w:r>
      <w:proofErr w:type="spellStart"/>
      <w:r>
        <w:t>hoehern</w:t>
      </w:r>
      <w:proofErr w:type="spellEnd"/>
      <w:r>
        <w:t xml:space="preserve"> Chor gesungen. Dann Gott hat durch </w:t>
      </w:r>
      <w:proofErr w:type="spellStart"/>
      <w:r>
        <w:t>jn</w:t>
      </w:r>
      <w:proofErr w:type="spellEnd"/>
      <w:r>
        <w:t xml:space="preserve"> / die predig des </w:t>
      </w:r>
      <w:proofErr w:type="spellStart"/>
      <w:r>
        <w:t>gesatzs</w:t>
      </w:r>
      <w:proofErr w:type="spellEnd"/>
      <w:r>
        <w:t xml:space="preserve"> </w:t>
      </w:r>
      <w:proofErr w:type="spellStart"/>
      <w:r>
        <w:t>unnd</w:t>
      </w:r>
      <w:proofErr w:type="spellEnd"/>
      <w:r>
        <w:t xml:space="preserve"> Evangelii / von </w:t>
      </w:r>
      <w:proofErr w:type="spellStart"/>
      <w:r>
        <w:t>buß</w:t>
      </w:r>
      <w:proofErr w:type="spellEnd"/>
      <w:r>
        <w:t xml:space="preserve"> </w:t>
      </w:r>
      <w:proofErr w:type="spellStart"/>
      <w:r>
        <w:t>unnd</w:t>
      </w:r>
      <w:proofErr w:type="spellEnd"/>
      <w:r>
        <w:t xml:space="preserve"> </w:t>
      </w:r>
      <w:proofErr w:type="spellStart"/>
      <w:r>
        <w:t>vergebung</w:t>
      </w:r>
      <w:proofErr w:type="spellEnd"/>
      <w:r>
        <w:t xml:space="preserve"> der </w:t>
      </w:r>
      <w:proofErr w:type="spellStart"/>
      <w:r>
        <w:t>sünden</w:t>
      </w:r>
      <w:proofErr w:type="spellEnd"/>
      <w:r>
        <w:t xml:space="preserve"> / </w:t>
      </w:r>
      <w:proofErr w:type="spellStart"/>
      <w:r>
        <w:t>verneüwet</w:t>
      </w:r>
      <w:proofErr w:type="spellEnd"/>
      <w:r>
        <w:t xml:space="preserve"> / </w:t>
      </w:r>
      <w:proofErr w:type="spellStart"/>
      <w:r>
        <w:t>unnd</w:t>
      </w:r>
      <w:proofErr w:type="spellEnd"/>
      <w:r>
        <w:t xml:space="preserve"> das </w:t>
      </w:r>
      <w:proofErr w:type="spellStart"/>
      <w:r>
        <w:t>Bapstumb</w:t>
      </w:r>
      <w:proofErr w:type="spellEnd"/>
      <w:r>
        <w:t xml:space="preserve"> (so </w:t>
      </w:r>
      <w:proofErr w:type="spellStart"/>
      <w:r>
        <w:t>tauset</w:t>
      </w:r>
      <w:proofErr w:type="spellEnd"/>
      <w:r>
        <w:t xml:space="preserve"> </w:t>
      </w:r>
      <w:proofErr w:type="spellStart"/>
      <w:r>
        <w:t>jar</w:t>
      </w:r>
      <w:proofErr w:type="spellEnd"/>
      <w:r>
        <w:t xml:space="preserve"> alt worden durch </w:t>
      </w:r>
      <w:proofErr w:type="spellStart"/>
      <w:r>
        <w:t>Focam</w:t>
      </w:r>
      <w:proofErr w:type="spellEnd"/>
      <w:r>
        <w:t xml:space="preserve"> </w:t>
      </w:r>
      <w:proofErr w:type="spellStart"/>
      <w:r>
        <w:t>auffgerichtet</w:t>
      </w:r>
      <w:proofErr w:type="spellEnd"/>
      <w:r>
        <w:t xml:space="preserve">) verwundet </w:t>
      </w:r>
      <w:proofErr w:type="spellStart"/>
      <w:r>
        <w:t>biß</w:t>
      </w:r>
      <w:proofErr w:type="spellEnd"/>
      <w:r>
        <w:t xml:space="preserve"> </w:t>
      </w:r>
      <w:proofErr w:type="spellStart"/>
      <w:r>
        <w:t>auff</w:t>
      </w:r>
      <w:proofErr w:type="spellEnd"/>
      <w:r>
        <w:t xml:space="preserve"> den </w:t>
      </w:r>
      <w:proofErr w:type="spellStart"/>
      <w:r>
        <w:t>tod</w:t>
      </w:r>
      <w:proofErr w:type="spellEnd"/>
      <w:r>
        <w:t xml:space="preserve">. </w:t>
      </w:r>
    </w:p>
    <w:p w14:paraId="03D44010" w14:textId="77777777" w:rsidR="00833A43" w:rsidRDefault="00833A43" w:rsidP="00833A43">
      <w:pPr>
        <w:pStyle w:val="StandardWeb"/>
      </w:pPr>
      <w:r>
        <w:t xml:space="preserve">Wer </w:t>
      </w:r>
      <w:proofErr w:type="spellStart"/>
      <w:r>
        <w:t>wolt</w:t>
      </w:r>
      <w:proofErr w:type="spellEnd"/>
      <w:r>
        <w:t xml:space="preserve"> zu </w:t>
      </w:r>
      <w:proofErr w:type="spellStart"/>
      <w:r>
        <w:t>diser</w:t>
      </w:r>
      <w:proofErr w:type="spellEnd"/>
      <w:r>
        <w:t xml:space="preserve"> zeit / nicht gerne leben / in welcher nicht allein Gottes </w:t>
      </w:r>
      <w:proofErr w:type="spellStart"/>
      <w:r>
        <w:t>wortt</w:t>
      </w:r>
      <w:proofErr w:type="spellEnd"/>
      <w:r>
        <w:t xml:space="preserve"> so </w:t>
      </w:r>
      <w:proofErr w:type="spellStart"/>
      <w:r>
        <w:t>lautter</w:t>
      </w:r>
      <w:proofErr w:type="spellEnd"/>
      <w:r>
        <w:t xml:space="preserve"> </w:t>
      </w:r>
      <w:proofErr w:type="spellStart"/>
      <w:r>
        <w:t>geprediget</w:t>
      </w:r>
      <w:proofErr w:type="spellEnd"/>
      <w:r>
        <w:t xml:space="preserve"> </w:t>
      </w:r>
      <w:proofErr w:type="spellStart"/>
      <w:r>
        <w:t>würt</w:t>
      </w:r>
      <w:proofErr w:type="spellEnd"/>
      <w:r>
        <w:t xml:space="preserve"> / als zu der Apostel </w:t>
      </w:r>
      <w:proofErr w:type="spellStart"/>
      <w:r>
        <w:t>zeytten</w:t>
      </w:r>
      <w:proofErr w:type="spellEnd"/>
      <w:r>
        <w:t xml:space="preserve"> / sondern auch erfüllet </w:t>
      </w:r>
      <w:proofErr w:type="spellStart"/>
      <w:r>
        <w:t>würdt</w:t>
      </w:r>
      <w:proofErr w:type="spellEnd"/>
      <w:r>
        <w:t xml:space="preserve"> / das ein Psalm spricht / die Fürsten </w:t>
      </w:r>
      <w:proofErr w:type="spellStart"/>
      <w:r>
        <w:t>under</w:t>
      </w:r>
      <w:proofErr w:type="spellEnd"/>
      <w:r>
        <w:t xml:space="preserve"> den </w:t>
      </w:r>
      <w:proofErr w:type="spellStart"/>
      <w:r>
        <w:t>voelckern</w:t>
      </w:r>
      <w:proofErr w:type="spellEnd"/>
      <w:r>
        <w:t xml:space="preserve"> / sind </w:t>
      </w:r>
      <w:proofErr w:type="spellStart"/>
      <w:r>
        <w:t>versamlet</w:t>
      </w:r>
      <w:proofErr w:type="spellEnd"/>
      <w:r>
        <w:t xml:space="preserve"> zu einem </w:t>
      </w:r>
      <w:proofErr w:type="spellStart"/>
      <w:r>
        <w:t>volck</w:t>
      </w:r>
      <w:proofErr w:type="spellEnd"/>
      <w:r>
        <w:t xml:space="preserve"> / dem Gott Abraham / und Gott ist </w:t>
      </w:r>
      <w:proofErr w:type="spellStart"/>
      <w:r>
        <w:t>seer</w:t>
      </w:r>
      <w:proofErr w:type="spellEnd"/>
      <w:r>
        <w:t xml:space="preserve"> </w:t>
      </w:r>
      <w:proofErr w:type="spellStart"/>
      <w:r>
        <w:t>erhoehet</w:t>
      </w:r>
      <w:proofErr w:type="spellEnd"/>
      <w:r>
        <w:t xml:space="preserve"> / </w:t>
      </w:r>
      <w:proofErr w:type="spellStart"/>
      <w:r>
        <w:t>bey</w:t>
      </w:r>
      <w:proofErr w:type="spellEnd"/>
      <w:r>
        <w:t xml:space="preserve"> den Herrn </w:t>
      </w:r>
      <w:proofErr w:type="spellStart"/>
      <w:r>
        <w:t>auff</w:t>
      </w:r>
      <w:proofErr w:type="spellEnd"/>
      <w:r>
        <w:t xml:space="preserve"> erden. Der fromme </w:t>
      </w:r>
      <w:proofErr w:type="spellStart"/>
      <w:r>
        <w:t>unnd</w:t>
      </w:r>
      <w:proofErr w:type="spellEnd"/>
      <w:r>
        <w:t xml:space="preserve"> </w:t>
      </w:r>
      <w:proofErr w:type="spellStart"/>
      <w:r>
        <w:t>gelerte</w:t>
      </w:r>
      <w:proofErr w:type="spellEnd"/>
      <w:r>
        <w:t xml:space="preserve"> </w:t>
      </w:r>
      <w:proofErr w:type="spellStart"/>
      <w:r>
        <w:t>Spalatinus</w:t>
      </w:r>
      <w:proofErr w:type="spellEnd"/>
      <w:r>
        <w:t xml:space="preserve"> / sprach zu mir / </w:t>
      </w:r>
      <w:proofErr w:type="spellStart"/>
      <w:r>
        <w:t>unnd</w:t>
      </w:r>
      <w:proofErr w:type="spellEnd"/>
      <w:r>
        <w:t xml:space="preserve"> </w:t>
      </w:r>
      <w:proofErr w:type="spellStart"/>
      <w:r>
        <w:t>Eobano</w:t>
      </w:r>
      <w:proofErr w:type="spellEnd"/>
      <w:r>
        <w:t xml:space="preserve"> </w:t>
      </w:r>
      <w:proofErr w:type="spellStart"/>
      <w:r>
        <w:t>Hesso</w:t>
      </w:r>
      <w:proofErr w:type="spellEnd"/>
      <w:r>
        <w:t xml:space="preserve"> / da wir zu </w:t>
      </w:r>
      <w:proofErr w:type="spellStart"/>
      <w:r>
        <w:t>Smalcallen</w:t>
      </w:r>
      <w:proofErr w:type="spellEnd"/>
      <w:r>
        <w:t xml:space="preserve"> </w:t>
      </w:r>
      <w:proofErr w:type="spellStart"/>
      <w:r>
        <w:t>auß</w:t>
      </w:r>
      <w:proofErr w:type="spellEnd"/>
      <w:r>
        <w:t xml:space="preserve"> dem </w:t>
      </w:r>
      <w:proofErr w:type="spellStart"/>
      <w:r>
        <w:t>ratthause</w:t>
      </w:r>
      <w:proofErr w:type="spellEnd"/>
      <w:r>
        <w:t xml:space="preserve"> </w:t>
      </w:r>
      <w:proofErr w:type="spellStart"/>
      <w:r>
        <w:t>giengen</w:t>
      </w:r>
      <w:proofErr w:type="spellEnd"/>
      <w:r>
        <w:t xml:space="preserve"> / welcher </w:t>
      </w:r>
      <w:proofErr w:type="spellStart"/>
      <w:r>
        <w:t>under</w:t>
      </w:r>
      <w:proofErr w:type="spellEnd"/>
      <w:r>
        <w:t xml:space="preserve"> </w:t>
      </w:r>
      <w:proofErr w:type="spellStart"/>
      <w:r>
        <w:t>eüch</w:t>
      </w:r>
      <w:proofErr w:type="spellEnd"/>
      <w:r>
        <w:t xml:space="preserve"> hat je gelesen / in einer </w:t>
      </w:r>
      <w:proofErr w:type="spellStart"/>
      <w:r>
        <w:t>historien</w:t>
      </w:r>
      <w:proofErr w:type="spellEnd"/>
      <w:r>
        <w:t xml:space="preserve"> / das </w:t>
      </w:r>
      <w:proofErr w:type="spellStart"/>
      <w:r>
        <w:t>auff</w:t>
      </w:r>
      <w:proofErr w:type="spellEnd"/>
      <w:r>
        <w:t xml:space="preserve"> ein mal / so viel </w:t>
      </w:r>
      <w:proofErr w:type="spellStart"/>
      <w:r>
        <w:t>Künig</w:t>
      </w:r>
      <w:proofErr w:type="spellEnd"/>
      <w:r>
        <w:t xml:space="preserve"> / Fürsten / </w:t>
      </w:r>
      <w:proofErr w:type="spellStart"/>
      <w:r>
        <w:t>Stedte</w:t>
      </w:r>
      <w:proofErr w:type="spellEnd"/>
      <w:r>
        <w:t xml:space="preserve"> vom </w:t>
      </w:r>
      <w:proofErr w:type="spellStart"/>
      <w:r>
        <w:t>widerchrist</w:t>
      </w:r>
      <w:proofErr w:type="spellEnd"/>
      <w:r>
        <w:t xml:space="preserve"> zu Christo gefallen sind / als </w:t>
      </w:r>
      <w:proofErr w:type="spellStart"/>
      <w:r>
        <w:t>heütte</w:t>
      </w:r>
      <w:proofErr w:type="spellEnd"/>
      <w:r>
        <w:t xml:space="preserve">? Was ist für ein </w:t>
      </w:r>
      <w:proofErr w:type="spellStart"/>
      <w:r>
        <w:t>grosser</w:t>
      </w:r>
      <w:proofErr w:type="spellEnd"/>
      <w:r>
        <w:t xml:space="preserve"> wunder </w:t>
      </w:r>
      <w:proofErr w:type="spellStart"/>
      <w:r>
        <w:t>auff</w:t>
      </w:r>
      <w:proofErr w:type="spellEnd"/>
      <w:r>
        <w:t xml:space="preserve"> erden </w:t>
      </w:r>
      <w:proofErr w:type="spellStart"/>
      <w:r>
        <w:t>gescheen</w:t>
      </w:r>
      <w:proofErr w:type="spellEnd"/>
      <w:r>
        <w:t xml:space="preserve"> / zu unsern </w:t>
      </w:r>
      <w:proofErr w:type="spellStart"/>
      <w:r>
        <w:t>zeytten</w:t>
      </w:r>
      <w:proofErr w:type="spellEnd"/>
      <w:r>
        <w:t xml:space="preserve"> / dann das die selbigen / </w:t>
      </w:r>
      <w:proofErr w:type="spellStart"/>
      <w:r>
        <w:t>Künig</w:t>
      </w:r>
      <w:proofErr w:type="spellEnd"/>
      <w:r>
        <w:t xml:space="preserve"> / Herrn / Fürsten / </w:t>
      </w:r>
      <w:proofErr w:type="spellStart"/>
      <w:r>
        <w:t>Stedte</w:t>
      </w:r>
      <w:proofErr w:type="spellEnd"/>
      <w:r>
        <w:t xml:space="preserve"> / zu </w:t>
      </w:r>
      <w:proofErr w:type="spellStart"/>
      <w:r>
        <w:t>Augspurg</w:t>
      </w:r>
      <w:proofErr w:type="spellEnd"/>
      <w:r>
        <w:t xml:space="preserve"> für den </w:t>
      </w:r>
      <w:proofErr w:type="spellStart"/>
      <w:r>
        <w:t>Keiser</w:t>
      </w:r>
      <w:proofErr w:type="spellEnd"/>
      <w:r>
        <w:t xml:space="preserve"> / </w:t>
      </w:r>
      <w:proofErr w:type="spellStart"/>
      <w:r>
        <w:t>unnd</w:t>
      </w:r>
      <w:proofErr w:type="spellEnd"/>
      <w:r>
        <w:t xml:space="preserve"> </w:t>
      </w:r>
      <w:proofErr w:type="spellStart"/>
      <w:r>
        <w:t>gantzem</w:t>
      </w:r>
      <w:proofErr w:type="spellEnd"/>
      <w:r>
        <w:t xml:space="preserve"> Reich / </w:t>
      </w:r>
      <w:proofErr w:type="spellStart"/>
      <w:r>
        <w:t>jren</w:t>
      </w:r>
      <w:proofErr w:type="spellEnd"/>
      <w:r>
        <w:t xml:space="preserve"> glauben / </w:t>
      </w:r>
      <w:proofErr w:type="spellStart"/>
      <w:r>
        <w:t>schrifftlich</w:t>
      </w:r>
      <w:proofErr w:type="spellEnd"/>
      <w:r>
        <w:t xml:space="preserve"> und </w:t>
      </w:r>
      <w:proofErr w:type="spellStart"/>
      <w:r>
        <w:t>mündtlich</w:t>
      </w:r>
      <w:proofErr w:type="spellEnd"/>
      <w:r>
        <w:t xml:space="preserve"> </w:t>
      </w:r>
      <w:proofErr w:type="spellStart"/>
      <w:r>
        <w:t>bekandt</w:t>
      </w:r>
      <w:proofErr w:type="spellEnd"/>
      <w:r>
        <w:t xml:space="preserve"> haben / so keck </w:t>
      </w:r>
      <w:proofErr w:type="spellStart"/>
      <w:r>
        <w:t>unnd</w:t>
      </w:r>
      <w:proofErr w:type="spellEnd"/>
      <w:r>
        <w:t xml:space="preserve"> </w:t>
      </w:r>
      <w:proofErr w:type="spellStart"/>
      <w:r>
        <w:t>getroest</w:t>
      </w:r>
      <w:proofErr w:type="spellEnd"/>
      <w:r>
        <w:t xml:space="preserve"> / als die Apostel </w:t>
      </w:r>
      <w:proofErr w:type="spellStart"/>
      <w:r>
        <w:t>selbs</w:t>
      </w:r>
      <w:proofErr w:type="spellEnd"/>
      <w:r>
        <w:t xml:space="preserve"> / für </w:t>
      </w:r>
      <w:proofErr w:type="spellStart"/>
      <w:r>
        <w:t>Künigen</w:t>
      </w:r>
      <w:proofErr w:type="spellEnd"/>
      <w:r>
        <w:t xml:space="preserve"> </w:t>
      </w:r>
      <w:proofErr w:type="spellStart"/>
      <w:r>
        <w:t>unnd</w:t>
      </w:r>
      <w:proofErr w:type="spellEnd"/>
      <w:r>
        <w:t xml:space="preserve"> </w:t>
      </w:r>
      <w:proofErr w:type="spellStart"/>
      <w:r>
        <w:t>Keiser</w:t>
      </w:r>
      <w:proofErr w:type="spellEnd"/>
      <w:r>
        <w:t xml:space="preserve"> </w:t>
      </w:r>
      <w:proofErr w:type="spellStart"/>
      <w:r>
        <w:t>geprediget</w:t>
      </w:r>
      <w:proofErr w:type="spellEnd"/>
      <w:r>
        <w:t xml:space="preserve"> haben? </w:t>
      </w:r>
    </w:p>
    <w:p w14:paraId="00AA5A57" w14:textId="77777777" w:rsidR="00833A43" w:rsidRDefault="00833A43" w:rsidP="00833A43">
      <w:pPr>
        <w:pStyle w:val="StandardWeb"/>
      </w:pPr>
      <w:r>
        <w:t xml:space="preserve">Alle </w:t>
      </w:r>
      <w:proofErr w:type="spellStart"/>
      <w:r>
        <w:t>welt</w:t>
      </w:r>
      <w:proofErr w:type="spellEnd"/>
      <w:r>
        <w:t xml:space="preserve"> gedacht der </w:t>
      </w:r>
      <w:proofErr w:type="spellStart"/>
      <w:r>
        <w:t>reychßtage</w:t>
      </w:r>
      <w:proofErr w:type="spellEnd"/>
      <w:r>
        <w:t xml:space="preserve"> / zu </w:t>
      </w:r>
      <w:proofErr w:type="spellStart"/>
      <w:r>
        <w:t>Regenspurg</w:t>
      </w:r>
      <w:proofErr w:type="spellEnd"/>
      <w:r>
        <w:t xml:space="preserve"> wurde dem </w:t>
      </w:r>
      <w:proofErr w:type="spellStart"/>
      <w:r>
        <w:t>faß</w:t>
      </w:r>
      <w:proofErr w:type="spellEnd"/>
      <w:r>
        <w:t xml:space="preserve"> den </w:t>
      </w:r>
      <w:proofErr w:type="spellStart"/>
      <w:r>
        <w:t>boden</w:t>
      </w:r>
      <w:proofErr w:type="spellEnd"/>
      <w:r>
        <w:t xml:space="preserve"> </w:t>
      </w:r>
      <w:proofErr w:type="spellStart"/>
      <w:r>
        <w:t>außstossen</w:t>
      </w:r>
      <w:proofErr w:type="spellEnd"/>
      <w:r>
        <w:t xml:space="preserve"> / </w:t>
      </w:r>
      <w:proofErr w:type="spellStart"/>
      <w:r>
        <w:t>unnd</w:t>
      </w:r>
      <w:proofErr w:type="spellEnd"/>
      <w:r>
        <w:t xml:space="preserve"> einen gar </w:t>
      </w:r>
      <w:proofErr w:type="spellStart"/>
      <w:r>
        <w:t>auß</w:t>
      </w:r>
      <w:proofErr w:type="spellEnd"/>
      <w:r>
        <w:t xml:space="preserve"> / mit dem Evangelio machen / </w:t>
      </w:r>
      <w:proofErr w:type="spellStart"/>
      <w:r>
        <w:t>unnd</w:t>
      </w:r>
      <w:proofErr w:type="spellEnd"/>
      <w:r>
        <w:t xml:space="preserve"> </w:t>
      </w:r>
      <w:proofErr w:type="spellStart"/>
      <w:r>
        <w:t>sihe</w:t>
      </w:r>
      <w:proofErr w:type="spellEnd"/>
      <w:r>
        <w:t xml:space="preserve"> also bald der </w:t>
      </w:r>
      <w:proofErr w:type="spellStart"/>
      <w:r>
        <w:t>Reyßtage</w:t>
      </w:r>
      <w:proofErr w:type="spellEnd"/>
      <w:r>
        <w:t xml:space="preserve"> vollendet / </w:t>
      </w:r>
      <w:proofErr w:type="spellStart"/>
      <w:r>
        <w:t>nimpt</w:t>
      </w:r>
      <w:proofErr w:type="spellEnd"/>
      <w:r>
        <w:t xml:space="preserve"> </w:t>
      </w:r>
      <w:proofErr w:type="spellStart"/>
      <w:r>
        <w:t>Regenspurg</w:t>
      </w:r>
      <w:proofErr w:type="spellEnd"/>
      <w:r>
        <w:t xml:space="preserve"> das Evangelium an / </w:t>
      </w:r>
      <w:proofErr w:type="spellStart"/>
      <w:r>
        <w:t>unnd</w:t>
      </w:r>
      <w:proofErr w:type="spellEnd"/>
      <w:r>
        <w:t xml:space="preserve"> laßt Christum predigen. </w:t>
      </w:r>
    </w:p>
    <w:p w14:paraId="22587BBF" w14:textId="77777777" w:rsidR="00833A43" w:rsidRDefault="00833A43" w:rsidP="00833A43">
      <w:pPr>
        <w:pStyle w:val="StandardWeb"/>
      </w:pPr>
      <w:proofErr w:type="spellStart"/>
      <w:r>
        <w:t>Disem</w:t>
      </w:r>
      <w:proofErr w:type="spellEnd"/>
      <w:r>
        <w:t xml:space="preserve"> </w:t>
      </w:r>
      <w:proofErr w:type="spellStart"/>
      <w:r>
        <w:t>hauffen</w:t>
      </w:r>
      <w:proofErr w:type="spellEnd"/>
      <w:r>
        <w:t xml:space="preserve"> Gottes / </w:t>
      </w:r>
      <w:proofErr w:type="spellStart"/>
      <w:r>
        <w:t>nemlich</w:t>
      </w:r>
      <w:proofErr w:type="spellEnd"/>
      <w:r>
        <w:t xml:space="preserve"> allen </w:t>
      </w:r>
      <w:proofErr w:type="spellStart"/>
      <w:r>
        <w:t>Küngen</w:t>
      </w:r>
      <w:proofErr w:type="spellEnd"/>
      <w:r>
        <w:t xml:space="preserve"> / Fürsten / Stedten / </w:t>
      </w:r>
      <w:proofErr w:type="spellStart"/>
      <w:r>
        <w:t>Predicanten</w:t>
      </w:r>
      <w:proofErr w:type="spellEnd"/>
      <w:r>
        <w:t xml:space="preserve"> / Christen </w:t>
      </w:r>
      <w:proofErr w:type="spellStart"/>
      <w:r>
        <w:t>auff</w:t>
      </w:r>
      <w:proofErr w:type="spellEnd"/>
      <w:r>
        <w:t xml:space="preserve"> erden / so der heiligen </w:t>
      </w:r>
      <w:proofErr w:type="spellStart"/>
      <w:r>
        <w:t>dreiheit</w:t>
      </w:r>
      <w:proofErr w:type="spellEnd"/>
      <w:r>
        <w:t xml:space="preserve"> </w:t>
      </w:r>
      <w:proofErr w:type="spellStart"/>
      <w:r>
        <w:t>lere</w:t>
      </w:r>
      <w:proofErr w:type="spellEnd"/>
      <w:r>
        <w:t xml:space="preserve"> / der </w:t>
      </w:r>
      <w:proofErr w:type="spellStart"/>
      <w:r>
        <w:t>Augspurgischen</w:t>
      </w:r>
      <w:proofErr w:type="spellEnd"/>
      <w:r>
        <w:t xml:space="preserve"> Confession / dem </w:t>
      </w:r>
      <w:proofErr w:type="spellStart"/>
      <w:r>
        <w:t>Catechismo</w:t>
      </w:r>
      <w:proofErr w:type="spellEnd"/>
      <w:r>
        <w:t xml:space="preserve"> / </w:t>
      </w:r>
      <w:proofErr w:type="spellStart"/>
      <w:r>
        <w:t>anhengig</w:t>
      </w:r>
      <w:proofErr w:type="spellEnd"/>
      <w:r>
        <w:t xml:space="preserve"> / bin ich auch </w:t>
      </w:r>
      <w:proofErr w:type="spellStart"/>
      <w:r>
        <w:t>anhengig</w:t>
      </w:r>
      <w:proofErr w:type="spellEnd"/>
      <w:r>
        <w:t xml:space="preserve"> / </w:t>
      </w:r>
      <w:proofErr w:type="spellStart"/>
      <w:r>
        <w:t>unnd</w:t>
      </w:r>
      <w:proofErr w:type="spellEnd"/>
      <w:r>
        <w:t xml:space="preserve"> will für einen solchen </w:t>
      </w:r>
      <w:proofErr w:type="spellStart"/>
      <w:r>
        <w:t>grossen</w:t>
      </w:r>
      <w:proofErr w:type="spellEnd"/>
      <w:r>
        <w:t xml:space="preserve"> </w:t>
      </w:r>
      <w:proofErr w:type="spellStart"/>
      <w:r>
        <w:t>freünd</w:t>
      </w:r>
      <w:proofErr w:type="spellEnd"/>
      <w:r>
        <w:t xml:space="preserve"> aller Christen / </w:t>
      </w:r>
      <w:proofErr w:type="spellStart"/>
      <w:r>
        <w:t>unnd</w:t>
      </w:r>
      <w:proofErr w:type="spellEnd"/>
      <w:r>
        <w:t xml:space="preserve"> feind / aller </w:t>
      </w:r>
      <w:proofErr w:type="spellStart"/>
      <w:r>
        <w:t>widerchristen</w:t>
      </w:r>
      <w:proofErr w:type="spellEnd"/>
      <w:r>
        <w:t xml:space="preserve"> gehalten sein / das / wann gleich </w:t>
      </w:r>
      <w:proofErr w:type="spellStart"/>
      <w:r>
        <w:t>nott</w:t>
      </w:r>
      <w:proofErr w:type="spellEnd"/>
      <w:r>
        <w:t xml:space="preserve"> / oder </w:t>
      </w:r>
      <w:proofErr w:type="spellStart"/>
      <w:r>
        <w:t>tod</w:t>
      </w:r>
      <w:proofErr w:type="spellEnd"/>
      <w:r>
        <w:t xml:space="preserve"> / </w:t>
      </w:r>
      <w:proofErr w:type="spellStart"/>
      <w:r>
        <w:t>disen</w:t>
      </w:r>
      <w:proofErr w:type="spellEnd"/>
      <w:r>
        <w:t xml:space="preserve"> </w:t>
      </w:r>
      <w:proofErr w:type="spellStart"/>
      <w:r>
        <w:t>mund</w:t>
      </w:r>
      <w:proofErr w:type="spellEnd"/>
      <w:r>
        <w:t xml:space="preserve"> </w:t>
      </w:r>
      <w:proofErr w:type="spellStart"/>
      <w:r>
        <w:t>zwunge</w:t>
      </w:r>
      <w:proofErr w:type="spellEnd"/>
      <w:r>
        <w:t xml:space="preserve"> zu reden / das wider Christum </w:t>
      </w:r>
      <w:proofErr w:type="spellStart"/>
      <w:r>
        <w:t>were</w:t>
      </w:r>
      <w:proofErr w:type="spellEnd"/>
      <w:r>
        <w:t xml:space="preserve"> / </w:t>
      </w:r>
      <w:proofErr w:type="spellStart"/>
      <w:r>
        <w:t>unnd</w:t>
      </w:r>
      <w:proofErr w:type="spellEnd"/>
      <w:r>
        <w:t xml:space="preserve"> dem </w:t>
      </w:r>
      <w:proofErr w:type="spellStart"/>
      <w:r>
        <w:t>widerchrist</w:t>
      </w:r>
      <w:proofErr w:type="spellEnd"/>
      <w:r>
        <w:t xml:space="preserve"> gefiele (da Gott vor </w:t>
      </w:r>
      <w:proofErr w:type="spellStart"/>
      <w:r>
        <w:t>seye</w:t>
      </w:r>
      <w:proofErr w:type="spellEnd"/>
      <w:r>
        <w:t xml:space="preserve">) </w:t>
      </w:r>
      <w:proofErr w:type="spellStart"/>
      <w:r>
        <w:t>dannoch</w:t>
      </w:r>
      <w:proofErr w:type="spellEnd"/>
      <w:r>
        <w:t xml:space="preserve"> soll mir </w:t>
      </w:r>
      <w:proofErr w:type="spellStart"/>
      <w:r>
        <w:t>nott</w:t>
      </w:r>
      <w:proofErr w:type="spellEnd"/>
      <w:r>
        <w:t xml:space="preserve"> / </w:t>
      </w:r>
      <w:proofErr w:type="spellStart"/>
      <w:r>
        <w:t>unnd</w:t>
      </w:r>
      <w:proofErr w:type="spellEnd"/>
      <w:r>
        <w:t xml:space="preserve"> </w:t>
      </w:r>
      <w:proofErr w:type="spellStart"/>
      <w:r>
        <w:t>tod</w:t>
      </w:r>
      <w:proofErr w:type="spellEnd"/>
      <w:r>
        <w:t xml:space="preserve"> / an meiner </w:t>
      </w:r>
      <w:proofErr w:type="spellStart"/>
      <w:r>
        <w:t>seligkeit</w:t>
      </w:r>
      <w:proofErr w:type="spellEnd"/>
      <w:r>
        <w:t xml:space="preserve"> / durch Christum nicht schaden / sondern diese </w:t>
      </w:r>
      <w:proofErr w:type="spellStart"/>
      <w:r>
        <w:t>handtgschrifft</w:t>
      </w:r>
      <w:proofErr w:type="spellEnd"/>
      <w:r>
        <w:t xml:space="preserve"> (als ein </w:t>
      </w:r>
      <w:proofErr w:type="spellStart"/>
      <w:r>
        <w:t>offendtlich</w:t>
      </w:r>
      <w:proofErr w:type="spellEnd"/>
      <w:r>
        <w:t xml:space="preserve"> </w:t>
      </w:r>
      <w:proofErr w:type="spellStart"/>
      <w:r>
        <w:t>bekandtnis</w:t>
      </w:r>
      <w:proofErr w:type="spellEnd"/>
      <w:r>
        <w:t xml:space="preserve"> des </w:t>
      </w:r>
      <w:proofErr w:type="spellStart"/>
      <w:r>
        <w:t>glaubens</w:t>
      </w:r>
      <w:proofErr w:type="spellEnd"/>
      <w:r>
        <w:t xml:space="preserve">) soll mir ein zeuge sein / vor Gott </w:t>
      </w:r>
      <w:proofErr w:type="spellStart"/>
      <w:r>
        <w:t>unn</w:t>
      </w:r>
      <w:proofErr w:type="spellEnd"/>
      <w:r>
        <w:t xml:space="preserve"> allen Engeln / das ich </w:t>
      </w:r>
      <w:proofErr w:type="spellStart"/>
      <w:r>
        <w:t>auß</w:t>
      </w:r>
      <w:proofErr w:type="spellEnd"/>
      <w:r>
        <w:t xml:space="preserve"> </w:t>
      </w:r>
      <w:proofErr w:type="spellStart"/>
      <w:r>
        <w:t>gnaden</w:t>
      </w:r>
      <w:proofErr w:type="spellEnd"/>
      <w:r>
        <w:t xml:space="preserve"> meines Herrn Gottes / mit leib und </w:t>
      </w:r>
      <w:proofErr w:type="spellStart"/>
      <w:r>
        <w:t>seele</w:t>
      </w:r>
      <w:proofErr w:type="spellEnd"/>
      <w:r>
        <w:t xml:space="preserve"> / meines lieben Herrn und </w:t>
      </w:r>
      <w:proofErr w:type="spellStart"/>
      <w:r>
        <w:t>bruders</w:t>
      </w:r>
      <w:proofErr w:type="spellEnd"/>
      <w:r>
        <w:t xml:space="preserve"> Jesu Christ eigen bin / </w:t>
      </w:r>
      <w:proofErr w:type="spellStart"/>
      <w:r>
        <w:t>unnd</w:t>
      </w:r>
      <w:proofErr w:type="spellEnd"/>
      <w:r>
        <w:t xml:space="preserve"> durch die macht seines </w:t>
      </w:r>
      <w:proofErr w:type="spellStart"/>
      <w:r>
        <w:t>geistes</w:t>
      </w:r>
      <w:proofErr w:type="spellEnd"/>
      <w:r>
        <w:t xml:space="preserve"> / </w:t>
      </w:r>
      <w:proofErr w:type="spellStart"/>
      <w:r>
        <w:t>sampt</w:t>
      </w:r>
      <w:proofErr w:type="spellEnd"/>
      <w:r>
        <w:t xml:space="preserve"> allen heiligen </w:t>
      </w:r>
      <w:proofErr w:type="spellStart"/>
      <w:r>
        <w:t>bey</w:t>
      </w:r>
      <w:proofErr w:type="spellEnd"/>
      <w:r>
        <w:t xml:space="preserve"> Gott / im </w:t>
      </w:r>
      <w:proofErr w:type="spellStart"/>
      <w:r>
        <w:t>himmel</w:t>
      </w:r>
      <w:proofErr w:type="spellEnd"/>
      <w:r>
        <w:t xml:space="preserve"> ewig leben werde. </w:t>
      </w:r>
      <w:proofErr w:type="spellStart"/>
      <w:r>
        <w:t>Sihe</w:t>
      </w:r>
      <w:proofErr w:type="spellEnd"/>
      <w:r>
        <w:t xml:space="preserve"> </w:t>
      </w:r>
      <w:proofErr w:type="spellStart"/>
      <w:r>
        <w:t>umb</w:t>
      </w:r>
      <w:proofErr w:type="spellEnd"/>
      <w:r>
        <w:t xml:space="preserve"> </w:t>
      </w:r>
      <w:proofErr w:type="spellStart"/>
      <w:r>
        <w:t>dises</w:t>
      </w:r>
      <w:proofErr w:type="spellEnd"/>
      <w:r>
        <w:t xml:space="preserve"> ewigen </w:t>
      </w:r>
      <w:proofErr w:type="spellStart"/>
      <w:r>
        <w:t>lebens</w:t>
      </w:r>
      <w:proofErr w:type="spellEnd"/>
      <w:r>
        <w:t xml:space="preserve"> willen in Christo / </w:t>
      </w:r>
      <w:proofErr w:type="spellStart"/>
      <w:r>
        <w:t>begere</w:t>
      </w:r>
      <w:proofErr w:type="spellEnd"/>
      <w:r>
        <w:t xml:space="preserve"> ich für mein </w:t>
      </w:r>
      <w:proofErr w:type="spellStart"/>
      <w:r>
        <w:t>persona</w:t>
      </w:r>
      <w:proofErr w:type="spellEnd"/>
      <w:r>
        <w:t xml:space="preserve"> uff erden / </w:t>
      </w:r>
      <w:proofErr w:type="spellStart"/>
      <w:r>
        <w:t>umb</w:t>
      </w:r>
      <w:proofErr w:type="spellEnd"/>
      <w:r>
        <w:t xml:space="preserve"> </w:t>
      </w:r>
      <w:proofErr w:type="spellStart"/>
      <w:r>
        <w:t>nichtes</w:t>
      </w:r>
      <w:proofErr w:type="spellEnd"/>
      <w:r>
        <w:t xml:space="preserve"> willen </w:t>
      </w:r>
      <w:proofErr w:type="spellStart"/>
      <w:r>
        <w:t>zuleben</w:t>
      </w:r>
      <w:proofErr w:type="spellEnd"/>
      <w:r>
        <w:t xml:space="preserve"> / dann das ich der gemeine / Christi zu nutz </w:t>
      </w:r>
      <w:proofErr w:type="spellStart"/>
      <w:r>
        <w:t>unnd</w:t>
      </w:r>
      <w:proofErr w:type="spellEnd"/>
      <w:r>
        <w:t xml:space="preserve"> </w:t>
      </w:r>
      <w:proofErr w:type="spellStart"/>
      <w:r>
        <w:t>trost</w:t>
      </w:r>
      <w:proofErr w:type="spellEnd"/>
      <w:r>
        <w:t xml:space="preserve"> / Gottes </w:t>
      </w:r>
      <w:proofErr w:type="spellStart"/>
      <w:r>
        <w:t>wortt</w:t>
      </w:r>
      <w:proofErr w:type="spellEnd"/>
      <w:r>
        <w:t xml:space="preserve"> lerne und </w:t>
      </w:r>
      <w:proofErr w:type="spellStart"/>
      <w:r>
        <w:t>lere</w:t>
      </w:r>
      <w:proofErr w:type="spellEnd"/>
      <w:r>
        <w:t xml:space="preserve"> / </w:t>
      </w:r>
      <w:proofErr w:type="spellStart"/>
      <w:r>
        <w:t>sampt</w:t>
      </w:r>
      <w:proofErr w:type="spellEnd"/>
      <w:r>
        <w:t xml:space="preserve"> den sprachen / on welche Gottes </w:t>
      </w:r>
      <w:proofErr w:type="spellStart"/>
      <w:r>
        <w:t>wort</w:t>
      </w:r>
      <w:proofErr w:type="spellEnd"/>
      <w:r>
        <w:t xml:space="preserve"> / nicht meisterlich / </w:t>
      </w:r>
      <w:proofErr w:type="spellStart"/>
      <w:r>
        <w:t>unnd</w:t>
      </w:r>
      <w:proofErr w:type="spellEnd"/>
      <w:r>
        <w:t xml:space="preserve"> </w:t>
      </w:r>
      <w:proofErr w:type="spellStart"/>
      <w:r>
        <w:t>volkumlich</w:t>
      </w:r>
      <w:proofErr w:type="spellEnd"/>
      <w:r>
        <w:t xml:space="preserve"> </w:t>
      </w:r>
      <w:proofErr w:type="spellStart"/>
      <w:r>
        <w:t>geleret</w:t>
      </w:r>
      <w:proofErr w:type="spellEnd"/>
      <w:r>
        <w:t xml:space="preserve"> / und beschrieben werden mag / wie der Titel am Creutz Gottes / </w:t>
      </w:r>
      <w:proofErr w:type="spellStart"/>
      <w:r>
        <w:t>unnd</w:t>
      </w:r>
      <w:proofErr w:type="spellEnd"/>
      <w:r>
        <w:t xml:space="preserve"> die </w:t>
      </w:r>
      <w:proofErr w:type="spellStart"/>
      <w:r>
        <w:t>feürige</w:t>
      </w:r>
      <w:proofErr w:type="spellEnd"/>
      <w:r>
        <w:t xml:space="preserve"> </w:t>
      </w:r>
      <w:proofErr w:type="spellStart"/>
      <w:r>
        <w:t>zungen</w:t>
      </w:r>
      <w:proofErr w:type="spellEnd"/>
      <w:r>
        <w:t xml:space="preserve"> / am </w:t>
      </w:r>
      <w:proofErr w:type="spellStart"/>
      <w:r>
        <w:t>Pfinstage</w:t>
      </w:r>
      <w:proofErr w:type="spellEnd"/>
      <w:r>
        <w:t xml:space="preserve"> </w:t>
      </w:r>
      <w:proofErr w:type="spellStart"/>
      <w:r>
        <w:t>bezeügen</w:t>
      </w:r>
      <w:proofErr w:type="spellEnd"/>
      <w:r>
        <w:t xml:space="preserve">. </w:t>
      </w:r>
      <w:proofErr w:type="spellStart"/>
      <w:r>
        <w:t>Umb</w:t>
      </w:r>
      <w:proofErr w:type="spellEnd"/>
      <w:r>
        <w:t xml:space="preserve"> </w:t>
      </w:r>
      <w:proofErr w:type="spellStart"/>
      <w:r>
        <w:t>schandlich</w:t>
      </w:r>
      <w:proofErr w:type="spellEnd"/>
      <w:r>
        <w:t xml:space="preserve"> </w:t>
      </w:r>
      <w:proofErr w:type="spellStart"/>
      <w:r>
        <w:t>gewinnes</w:t>
      </w:r>
      <w:proofErr w:type="spellEnd"/>
      <w:r>
        <w:t xml:space="preserve"> willen / </w:t>
      </w:r>
      <w:proofErr w:type="spellStart"/>
      <w:r>
        <w:t>unnd</w:t>
      </w:r>
      <w:proofErr w:type="spellEnd"/>
      <w:r>
        <w:t xml:space="preserve"> </w:t>
      </w:r>
      <w:proofErr w:type="spellStart"/>
      <w:r>
        <w:t>eyttel</w:t>
      </w:r>
      <w:proofErr w:type="spellEnd"/>
      <w:r>
        <w:t xml:space="preserve"> ehre / </w:t>
      </w:r>
      <w:proofErr w:type="spellStart"/>
      <w:r>
        <w:t>wil</w:t>
      </w:r>
      <w:proofErr w:type="spellEnd"/>
      <w:r>
        <w:t xml:space="preserve"> ich Gottes </w:t>
      </w:r>
      <w:proofErr w:type="spellStart"/>
      <w:r>
        <w:t>wortt</w:t>
      </w:r>
      <w:proofErr w:type="spellEnd"/>
      <w:r>
        <w:t xml:space="preserve"> nicht lernen / noch </w:t>
      </w:r>
      <w:proofErr w:type="spellStart"/>
      <w:r>
        <w:t>leren</w:t>
      </w:r>
      <w:proofErr w:type="spellEnd"/>
      <w:r>
        <w:t xml:space="preserve"> / dann ich weis fast </w:t>
      </w:r>
      <w:proofErr w:type="spellStart"/>
      <w:r>
        <w:t>wol</w:t>
      </w:r>
      <w:proofErr w:type="spellEnd"/>
      <w:r>
        <w:t xml:space="preserve"> / das </w:t>
      </w:r>
      <w:proofErr w:type="spellStart"/>
      <w:r>
        <w:t>fleisch</w:t>
      </w:r>
      <w:proofErr w:type="spellEnd"/>
      <w:r>
        <w:t xml:space="preserve"> und </w:t>
      </w:r>
      <w:proofErr w:type="spellStart"/>
      <w:r>
        <w:t>blut</w:t>
      </w:r>
      <w:proofErr w:type="spellEnd"/>
      <w:r>
        <w:t xml:space="preserve"> / aller </w:t>
      </w:r>
      <w:proofErr w:type="spellStart"/>
      <w:r>
        <w:t>gelerten</w:t>
      </w:r>
      <w:proofErr w:type="spellEnd"/>
      <w:r>
        <w:t xml:space="preserve"> / </w:t>
      </w:r>
      <w:proofErr w:type="spellStart"/>
      <w:r>
        <w:t>weysen</w:t>
      </w:r>
      <w:proofErr w:type="spellEnd"/>
      <w:r>
        <w:t xml:space="preserve"> / gewaltigen / ja aller </w:t>
      </w:r>
      <w:proofErr w:type="spellStart"/>
      <w:r>
        <w:t>menschen</w:t>
      </w:r>
      <w:proofErr w:type="spellEnd"/>
      <w:r>
        <w:t xml:space="preserve"> </w:t>
      </w:r>
      <w:proofErr w:type="spellStart"/>
      <w:r>
        <w:t>auff</w:t>
      </w:r>
      <w:proofErr w:type="spellEnd"/>
      <w:r>
        <w:t xml:space="preserve"> erden / so Christi geist nicht haben / keinen andern lohn geben </w:t>
      </w:r>
      <w:proofErr w:type="spellStart"/>
      <w:r>
        <w:t>koennen</w:t>
      </w:r>
      <w:proofErr w:type="spellEnd"/>
      <w:r>
        <w:t xml:space="preserve"> / dann </w:t>
      </w:r>
      <w:proofErr w:type="spellStart"/>
      <w:r>
        <w:t>schand</w:t>
      </w:r>
      <w:proofErr w:type="spellEnd"/>
      <w:r>
        <w:t xml:space="preserve"> </w:t>
      </w:r>
      <w:proofErr w:type="spellStart"/>
      <w:r>
        <w:t>unnd</w:t>
      </w:r>
      <w:proofErr w:type="spellEnd"/>
      <w:r>
        <w:t xml:space="preserve"> schaden / allen </w:t>
      </w:r>
      <w:proofErr w:type="spellStart"/>
      <w:r>
        <w:t>predigern</w:t>
      </w:r>
      <w:proofErr w:type="spellEnd"/>
      <w:r>
        <w:t xml:space="preserve"> des </w:t>
      </w:r>
      <w:proofErr w:type="spellStart"/>
      <w:r>
        <w:t>gesatzs</w:t>
      </w:r>
      <w:proofErr w:type="spellEnd"/>
      <w:r>
        <w:t xml:space="preserve"> Gottes / und Evangelii Christi. </w:t>
      </w:r>
    </w:p>
    <w:p w14:paraId="37901472" w14:textId="77777777" w:rsidR="00833A43" w:rsidRDefault="00833A43" w:rsidP="00833A43">
      <w:pPr>
        <w:pStyle w:val="StandardWeb"/>
      </w:pPr>
      <w:proofErr w:type="spellStart"/>
      <w:r>
        <w:t>Drumb</w:t>
      </w:r>
      <w:proofErr w:type="spellEnd"/>
      <w:r>
        <w:t xml:space="preserve"> lieber Christ / wann du </w:t>
      </w:r>
      <w:proofErr w:type="spellStart"/>
      <w:r>
        <w:t>sihest</w:t>
      </w:r>
      <w:proofErr w:type="spellEnd"/>
      <w:r>
        <w:t xml:space="preserve"> oder </w:t>
      </w:r>
      <w:proofErr w:type="spellStart"/>
      <w:r>
        <w:t>hoerest</w:t>
      </w:r>
      <w:proofErr w:type="spellEnd"/>
      <w:r>
        <w:t xml:space="preserve"> / das die Evangelische </w:t>
      </w:r>
      <w:proofErr w:type="spellStart"/>
      <w:r>
        <w:t>prediger</w:t>
      </w:r>
      <w:proofErr w:type="spellEnd"/>
      <w:r>
        <w:t xml:space="preserve"> / in aller </w:t>
      </w:r>
      <w:proofErr w:type="spellStart"/>
      <w:r>
        <w:t>wewlt</w:t>
      </w:r>
      <w:proofErr w:type="spellEnd"/>
      <w:r>
        <w:t xml:space="preserve"> so </w:t>
      </w:r>
      <w:proofErr w:type="spellStart"/>
      <w:r>
        <w:t>schendtlich</w:t>
      </w:r>
      <w:proofErr w:type="spellEnd"/>
      <w:r>
        <w:t xml:space="preserve"> verachtet / </w:t>
      </w:r>
      <w:proofErr w:type="spellStart"/>
      <w:r>
        <w:t>unnd</w:t>
      </w:r>
      <w:proofErr w:type="spellEnd"/>
      <w:r>
        <w:t xml:space="preserve"> </w:t>
      </w:r>
      <w:proofErr w:type="spellStart"/>
      <w:r>
        <w:t>moerdisch</w:t>
      </w:r>
      <w:proofErr w:type="spellEnd"/>
      <w:r>
        <w:t xml:space="preserve"> verfolget werden / also das einer verlogen / der ander verspottet / der dritte verklaget / der </w:t>
      </w:r>
      <w:proofErr w:type="spellStart"/>
      <w:r>
        <w:t>vierdt</w:t>
      </w:r>
      <w:proofErr w:type="spellEnd"/>
      <w:r>
        <w:t xml:space="preserve"> beraubet / der </w:t>
      </w:r>
      <w:proofErr w:type="spellStart"/>
      <w:r>
        <w:t>fünffte</w:t>
      </w:r>
      <w:proofErr w:type="spellEnd"/>
      <w:r>
        <w:t xml:space="preserve"> </w:t>
      </w:r>
      <w:proofErr w:type="spellStart"/>
      <w:r>
        <w:t>gemarttet</w:t>
      </w:r>
      <w:proofErr w:type="spellEnd"/>
      <w:r>
        <w:t xml:space="preserve"> / der sechste </w:t>
      </w:r>
      <w:proofErr w:type="spellStart"/>
      <w:r>
        <w:t>ermoerdet</w:t>
      </w:r>
      <w:proofErr w:type="spellEnd"/>
      <w:r>
        <w:t xml:space="preserve"> </w:t>
      </w:r>
      <w:proofErr w:type="spellStart"/>
      <w:r>
        <w:t>würdt</w:t>
      </w:r>
      <w:proofErr w:type="spellEnd"/>
      <w:r>
        <w:t xml:space="preserve"> / und so fort an / </w:t>
      </w:r>
      <w:proofErr w:type="spellStart"/>
      <w:r>
        <w:t>gedenck</w:t>
      </w:r>
      <w:proofErr w:type="spellEnd"/>
      <w:r>
        <w:t xml:space="preserve"> nicht / </w:t>
      </w:r>
      <w:proofErr w:type="spellStart"/>
      <w:r>
        <w:t>behuete</w:t>
      </w:r>
      <w:proofErr w:type="spellEnd"/>
      <w:r>
        <w:t xml:space="preserve"> mich </w:t>
      </w:r>
      <w:proofErr w:type="spellStart"/>
      <w:r>
        <w:t>Got</w:t>
      </w:r>
      <w:proofErr w:type="spellEnd"/>
      <w:r>
        <w:t xml:space="preserve"> für der predig / und sprich nicht / meiner </w:t>
      </w:r>
      <w:proofErr w:type="spellStart"/>
      <w:r>
        <w:t>kinder</w:t>
      </w:r>
      <w:proofErr w:type="spellEnd"/>
      <w:r>
        <w:t xml:space="preserve"> soll keines ein </w:t>
      </w:r>
      <w:proofErr w:type="spellStart"/>
      <w:r>
        <w:t>prediger</w:t>
      </w:r>
      <w:proofErr w:type="spellEnd"/>
      <w:r>
        <w:t xml:space="preserve"> werden / </w:t>
      </w:r>
      <w:proofErr w:type="spellStart"/>
      <w:r>
        <w:t>auff</w:t>
      </w:r>
      <w:proofErr w:type="spellEnd"/>
      <w:r>
        <w:t xml:space="preserve"> das Gottes </w:t>
      </w:r>
      <w:proofErr w:type="spellStart"/>
      <w:r>
        <w:t>zorn</w:t>
      </w:r>
      <w:proofErr w:type="spellEnd"/>
      <w:r>
        <w:t xml:space="preserve"> / dich </w:t>
      </w:r>
      <w:proofErr w:type="spellStart"/>
      <w:r>
        <w:t>unnd</w:t>
      </w:r>
      <w:proofErr w:type="spellEnd"/>
      <w:r>
        <w:t xml:space="preserve"> deine </w:t>
      </w:r>
      <w:proofErr w:type="spellStart"/>
      <w:r>
        <w:t>kinder</w:t>
      </w:r>
      <w:proofErr w:type="spellEnd"/>
      <w:r>
        <w:t xml:space="preserve"> / hie nicht plage / und dort ewiglich verdamme / wie David im Psalter / von Juda und allen Jüdischen </w:t>
      </w:r>
      <w:proofErr w:type="spellStart"/>
      <w:r>
        <w:t>hertzen</w:t>
      </w:r>
      <w:proofErr w:type="spellEnd"/>
      <w:r>
        <w:t xml:space="preserve"> spricht / er </w:t>
      </w:r>
      <w:proofErr w:type="spellStart"/>
      <w:r>
        <w:t>wolt</w:t>
      </w:r>
      <w:proofErr w:type="spellEnd"/>
      <w:r>
        <w:t xml:space="preserve"> des </w:t>
      </w:r>
      <w:proofErr w:type="spellStart"/>
      <w:r>
        <w:t>segens</w:t>
      </w:r>
      <w:proofErr w:type="spellEnd"/>
      <w:r>
        <w:t xml:space="preserve"> nicht / so </w:t>
      </w:r>
      <w:proofErr w:type="spellStart"/>
      <w:r>
        <w:t>würdt</w:t>
      </w:r>
      <w:proofErr w:type="spellEnd"/>
      <w:r>
        <w:t xml:space="preserve"> er ferne </w:t>
      </w:r>
      <w:proofErr w:type="spellStart"/>
      <w:r>
        <w:t>gnug</w:t>
      </w:r>
      <w:proofErr w:type="spellEnd"/>
      <w:r>
        <w:t xml:space="preserve"> von im sein. Dann was ists anders gesagt / Gottes </w:t>
      </w:r>
      <w:proofErr w:type="spellStart"/>
      <w:r>
        <w:t>wort</w:t>
      </w:r>
      <w:proofErr w:type="spellEnd"/>
      <w:r>
        <w:t xml:space="preserve"> </w:t>
      </w:r>
      <w:proofErr w:type="spellStart"/>
      <w:r>
        <w:t>darumb</w:t>
      </w:r>
      <w:proofErr w:type="spellEnd"/>
      <w:r>
        <w:t xml:space="preserve"> nicht bekennen / und seine </w:t>
      </w:r>
      <w:proofErr w:type="spellStart"/>
      <w:r>
        <w:t>kinder</w:t>
      </w:r>
      <w:proofErr w:type="spellEnd"/>
      <w:r>
        <w:t xml:space="preserve"> zu </w:t>
      </w:r>
      <w:proofErr w:type="spellStart"/>
      <w:r>
        <w:t>prediger</w:t>
      </w:r>
      <w:proofErr w:type="spellEnd"/>
      <w:r>
        <w:t xml:space="preserve"> ziehen </w:t>
      </w:r>
      <w:proofErr w:type="spellStart"/>
      <w:r>
        <w:t>woellen</w:t>
      </w:r>
      <w:proofErr w:type="spellEnd"/>
      <w:r>
        <w:t xml:space="preserve"> / das die predige verachtet / </w:t>
      </w:r>
      <w:proofErr w:type="spellStart"/>
      <w:r>
        <w:t>unnd</w:t>
      </w:r>
      <w:proofErr w:type="spellEnd"/>
      <w:r>
        <w:t xml:space="preserve"> verfolget werden / dann Gotts </w:t>
      </w:r>
      <w:proofErr w:type="spellStart"/>
      <w:r>
        <w:t>wort</w:t>
      </w:r>
      <w:proofErr w:type="spellEnd"/>
      <w:r>
        <w:t xml:space="preserve"> </w:t>
      </w:r>
      <w:proofErr w:type="spellStart"/>
      <w:r>
        <w:t>verleügnen</w:t>
      </w:r>
      <w:proofErr w:type="spellEnd"/>
      <w:r>
        <w:t xml:space="preserve"> / und mit aller </w:t>
      </w:r>
      <w:proofErr w:type="spellStart"/>
      <w:r>
        <w:t>prrediger</w:t>
      </w:r>
      <w:proofErr w:type="spellEnd"/>
      <w:r>
        <w:t xml:space="preserve"> feinden / ewig </w:t>
      </w:r>
      <w:proofErr w:type="spellStart"/>
      <w:r>
        <w:t>verlorn</w:t>
      </w:r>
      <w:proofErr w:type="spellEnd"/>
      <w:r>
        <w:t xml:space="preserve"> sein </w:t>
      </w:r>
      <w:proofErr w:type="spellStart"/>
      <w:r>
        <w:t>woellen</w:t>
      </w:r>
      <w:proofErr w:type="spellEnd"/>
      <w:r>
        <w:t xml:space="preserve">? Trolle dich mit solchen </w:t>
      </w:r>
      <w:proofErr w:type="spellStart"/>
      <w:r>
        <w:t>wortten</w:t>
      </w:r>
      <w:proofErr w:type="spellEnd"/>
      <w:r>
        <w:t xml:space="preserve"> / achtet man doch die </w:t>
      </w:r>
      <w:proofErr w:type="spellStart"/>
      <w:r>
        <w:t>prediger</w:t>
      </w:r>
      <w:proofErr w:type="spellEnd"/>
      <w:r>
        <w:t xml:space="preserve"> / keiner ehren </w:t>
      </w:r>
      <w:proofErr w:type="spellStart"/>
      <w:r>
        <w:t>werdt</w:t>
      </w:r>
      <w:proofErr w:type="spellEnd"/>
      <w:r>
        <w:t xml:space="preserve"> / gehen sie </w:t>
      </w:r>
      <w:proofErr w:type="spellStart"/>
      <w:r>
        <w:t>auß</w:t>
      </w:r>
      <w:proofErr w:type="spellEnd"/>
      <w:r>
        <w:t xml:space="preserve"> / so spricht man </w:t>
      </w:r>
      <w:proofErr w:type="spellStart"/>
      <w:r>
        <w:t>Theologus</w:t>
      </w:r>
      <w:proofErr w:type="spellEnd"/>
      <w:r>
        <w:t xml:space="preserve"> / </w:t>
      </w:r>
      <w:proofErr w:type="spellStart"/>
      <w:r>
        <w:t>bleyben</w:t>
      </w:r>
      <w:proofErr w:type="spellEnd"/>
      <w:r>
        <w:t xml:space="preserve"> sie daheim / so spricht man / </w:t>
      </w:r>
      <w:proofErr w:type="spellStart"/>
      <w:r>
        <w:t>Melancholicus</w:t>
      </w:r>
      <w:proofErr w:type="spellEnd"/>
      <w:r>
        <w:t xml:space="preserve"> / wissen sie mehr / dann andere / so </w:t>
      </w:r>
      <w:proofErr w:type="spellStart"/>
      <w:r>
        <w:t>muessen</w:t>
      </w:r>
      <w:proofErr w:type="spellEnd"/>
      <w:r>
        <w:t xml:space="preserve"> sie doch </w:t>
      </w:r>
      <w:proofErr w:type="spellStart"/>
      <w:r>
        <w:t>ungelert</w:t>
      </w:r>
      <w:proofErr w:type="spellEnd"/>
      <w:r>
        <w:t xml:space="preserve"> sein / weil sie </w:t>
      </w:r>
      <w:proofErr w:type="spellStart"/>
      <w:r>
        <w:t>prediger</w:t>
      </w:r>
      <w:proofErr w:type="spellEnd"/>
      <w:r>
        <w:t xml:space="preserve"> </w:t>
      </w:r>
      <w:proofErr w:type="spellStart"/>
      <w:r>
        <w:t>seind</w:t>
      </w:r>
      <w:proofErr w:type="spellEnd"/>
      <w:r>
        <w:t xml:space="preserve"> / </w:t>
      </w:r>
      <w:proofErr w:type="spellStart"/>
      <w:r>
        <w:t>koennen</w:t>
      </w:r>
      <w:proofErr w:type="spellEnd"/>
      <w:r>
        <w:t xml:space="preserve"> sie doch über keinen Tisch sitzen / es spricht ein </w:t>
      </w:r>
      <w:proofErr w:type="spellStart"/>
      <w:r>
        <w:t>Epicurer</w:t>
      </w:r>
      <w:proofErr w:type="spellEnd"/>
      <w:r>
        <w:t xml:space="preserve"> zu in (wieder </w:t>
      </w:r>
      <w:proofErr w:type="spellStart"/>
      <w:r>
        <w:t>pfaff</w:t>
      </w:r>
      <w:proofErr w:type="spellEnd"/>
      <w:r>
        <w:t xml:space="preserve"> zu </w:t>
      </w:r>
      <w:proofErr w:type="spellStart"/>
      <w:r>
        <w:t>Bürstad</w:t>
      </w:r>
      <w:proofErr w:type="spellEnd"/>
      <w:r>
        <w:t xml:space="preserve">) also will ich dich fressen / gibt man in pflichtigen </w:t>
      </w:r>
      <w:proofErr w:type="spellStart"/>
      <w:r>
        <w:t>sold</w:t>
      </w:r>
      <w:proofErr w:type="spellEnd"/>
      <w:r>
        <w:t xml:space="preserve"> / so spricht man / </w:t>
      </w:r>
      <w:proofErr w:type="spellStart"/>
      <w:r>
        <w:t>prediger</w:t>
      </w:r>
      <w:proofErr w:type="spellEnd"/>
      <w:r>
        <w:t xml:space="preserve"> sollen </w:t>
      </w:r>
      <w:proofErr w:type="spellStart"/>
      <w:r>
        <w:t>grauwe</w:t>
      </w:r>
      <w:proofErr w:type="spellEnd"/>
      <w:r>
        <w:t xml:space="preserve"> </w:t>
      </w:r>
      <w:proofErr w:type="spellStart"/>
      <w:r>
        <w:t>roeck</w:t>
      </w:r>
      <w:proofErr w:type="spellEnd"/>
      <w:r>
        <w:t xml:space="preserve"> tragen / von hause zu hause gehen / </w:t>
      </w:r>
      <w:proofErr w:type="spellStart"/>
      <w:r>
        <w:t>heütte</w:t>
      </w:r>
      <w:proofErr w:type="spellEnd"/>
      <w:r>
        <w:t xml:space="preserve"> nicht wissen / wo sie morgen essen? gibt man in nicht </w:t>
      </w:r>
      <w:proofErr w:type="spellStart"/>
      <w:r>
        <w:t>soldes</w:t>
      </w:r>
      <w:proofErr w:type="spellEnd"/>
      <w:r>
        <w:t xml:space="preserve"> </w:t>
      </w:r>
      <w:proofErr w:type="spellStart"/>
      <w:r>
        <w:t>gnug</w:t>
      </w:r>
      <w:proofErr w:type="spellEnd"/>
      <w:r>
        <w:t xml:space="preserve"> (dann was die </w:t>
      </w:r>
      <w:proofErr w:type="spellStart"/>
      <w:r>
        <w:t>welt</w:t>
      </w:r>
      <w:proofErr w:type="spellEnd"/>
      <w:r>
        <w:t xml:space="preserve"> / zu schulen und </w:t>
      </w:r>
      <w:proofErr w:type="spellStart"/>
      <w:r>
        <w:t>kirchen</w:t>
      </w:r>
      <w:proofErr w:type="spellEnd"/>
      <w:r>
        <w:t xml:space="preserve"> soll geben / das achtet sie </w:t>
      </w:r>
      <w:proofErr w:type="spellStart"/>
      <w:r>
        <w:t>verlorn</w:t>
      </w:r>
      <w:proofErr w:type="spellEnd"/>
      <w:r>
        <w:t xml:space="preserve"> / als gebe sie es dem </w:t>
      </w:r>
      <w:proofErr w:type="spellStart"/>
      <w:r>
        <w:t>Teüffel</w:t>
      </w:r>
      <w:proofErr w:type="spellEnd"/>
      <w:r>
        <w:t xml:space="preserve"> in der helle) so müssen sie </w:t>
      </w:r>
      <w:proofErr w:type="spellStart"/>
      <w:r>
        <w:t>narung</w:t>
      </w:r>
      <w:proofErr w:type="spellEnd"/>
      <w:r>
        <w:t xml:space="preserve"> erwerben / und </w:t>
      </w:r>
      <w:proofErr w:type="spellStart"/>
      <w:r>
        <w:t>koennen</w:t>
      </w:r>
      <w:proofErr w:type="spellEnd"/>
      <w:r>
        <w:t xml:space="preserve"> ihres </w:t>
      </w:r>
      <w:proofErr w:type="spellStart"/>
      <w:r>
        <w:t>studierens</w:t>
      </w:r>
      <w:proofErr w:type="spellEnd"/>
      <w:r>
        <w:t xml:space="preserve"> / </w:t>
      </w:r>
      <w:proofErr w:type="spellStart"/>
      <w:r>
        <w:t>unnd</w:t>
      </w:r>
      <w:proofErr w:type="spellEnd"/>
      <w:r>
        <w:t xml:space="preserve"> </w:t>
      </w:r>
      <w:proofErr w:type="spellStart"/>
      <w:r>
        <w:t>predigens</w:t>
      </w:r>
      <w:proofErr w:type="spellEnd"/>
      <w:r>
        <w:t xml:space="preserve"> / nicht </w:t>
      </w:r>
      <w:proofErr w:type="spellStart"/>
      <w:r>
        <w:t>fleissig</w:t>
      </w:r>
      <w:proofErr w:type="spellEnd"/>
      <w:r>
        <w:t xml:space="preserve"> </w:t>
      </w:r>
      <w:proofErr w:type="spellStart"/>
      <w:r>
        <w:t>unnd</w:t>
      </w:r>
      <w:proofErr w:type="spellEnd"/>
      <w:r>
        <w:t xml:space="preserve"> </w:t>
      </w:r>
      <w:proofErr w:type="spellStart"/>
      <w:r>
        <w:t>treülich</w:t>
      </w:r>
      <w:proofErr w:type="spellEnd"/>
      <w:r>
        <w:t xml:space="preserve"> </w:t>
      </w:r>
      <w:proofErr w:type="spellStart"/>
      <w:r>
        <w:t>wartten</w:t>
      </w:r>
      <w:proofErr w:type="spellEnd"/>
      <w:r>
        <w:t xml:space="preserve"> / straffen sie alle </w:t>
      </w:r>
      <w:proofErr w:type="spellStart"/>
      <w:r>
        <w:t>missethat</w:t>
      </w:r>
      <w:proofErr w:type="spellEnd"/>
      <w:r>
        <w:t xml:space="preserve"> / on alles ansehen der </w:t>
      </w:r>
      <w:proofErr w:type="spellStart"/>
      <w:r>
        <w:t>person</w:t>
      </w:r>
      <w:proofErr w:type="spellEnd"/>
      <w:r>
        <w:t xml:space="preserve"> / wie Joannes der </w:t>
      </w:r>
      <w:proofErr w:type="spellStart"/>
      <w:r>
        <w:t>Teüffer</w:t>
      </w:r>
      <w:proofErr w:type="spellEnd"/>
      <w:r>
        <w:t xml:space="preserve"> / bald werden sie als </w:t>
      </w:r>
      <w:proofErr w:type="spellStart"/>
      <w:r>
        <w:t>verfürer</w:t>
      </w:r>
      <w:proofErr w:type="spellEnd"/>
      <w:r>
        <w:t xml:space="preserve"> / </w:t>
      </w:r>
      <w:proofErr w:type="spellStart"/>
      <w:r>
        <w:t>unnd</w:t>
      </w:r>
      <w:proofErr w:type="spellEnd"/>
      <w:r>
        <w:t xml:space="preserve"> </w:t>
      </w:r>
      <w:proofErr w:type="spellStart"/>
      <w:r>
        <w:t>auffrürer</w:t>
      </w:r>
      <w:proofErr w:type="spellEnd"/>
      <w:r>
        <w:t xml:space="preserve"> / </w:t>
      </w:r>
      <w:proofErr w:type="spellStart"/>
      <w:r>
        <w:t>verrahten</w:t>
      </w:r>
      <w:proofErr w:type="spellEnd"/>
      <w:r>
        <w:t xml:space="preserve"> </w:t>
      </w:r>
      <w:proofErr w:type="spellStart"/>
      <w:r>
        <w:t>unnd</w:t>
      </w:r>
      <w:proofErr w:type="spellEnd"/>
      <w:r>
        <w:t xml:space="preserve"> </w:t>
      </w:r>
      <w:proofErr w:type="spellStart"/>
      <w:r>
        <w:t>verkaufft</w:t>
      </w:r>
      <w:proofErr w:type="spellEnd"/>
      <w:r>
        <w:t xml:space="preserve"> / beraubt / und </w:t>
      </w:r>
      <w:proofErr w:type="spellStart"/>
      <w:r>
        <w:t>veriagt</w:t>
      </w:r>
      <w:proofErr w:type="spellEnd"/>
      <w:r>
        <w:t xml:space="preserve"> / </w:t>
      </w:r>
      <w:proofErr w:type="spellStart"/>
      <w:r>
        <w:t>zumarttert</w:t>
      </w:r>
      <w:proofErr w:type="spellEnd"/>
      <w:r>
        <w:t xml:space="preserve"> </w:t>
      </w:r>
      <w:proofErr w:type="spellStart"/>
      <w:r>
        <w:t>unn</w:t>
      </w:r>
      <w:proofErr w:type="spellEnd"/>
      <w:r>
        <w:t xml:space="preserve"> </w:t>
      </w:r>
      <w:proofErr w:type="spellStart"/>
      <w:r>
        <w:t>ermoerdet</w:t>
      </w:r>
      <w:proofErr w:type="spellEnd"/>
      <w:r>
        <w:t xml:space="preserve"> / straffen sie nicht / so </w:t>
      </w:r>
      <w:proofErr w:type="spellStart"/>
      <w:r>
        <w:t>muessen</w:t>
      </w:r>
      <w:proofErr w:type="spellEnd"/>
      <w:r>
        <w:t xml:space="preserve"> sie der </w:t>
      </w:r>
      <w:proofErr w:type="spellStart"/>
      <w:r>
        <w:t>welt</w:t>
      </w:r>
      <w:proofErr w:type="spellEnd"/>
      <w:r>
        <w:t xml:space="preserve"> </w:t>
      </w:r>
      <w:proofErr w:type="spellStart"/>
      <w:r>
        <w:t>freünd</w:t>
      </w:r>
      <w:proofErr w:type="spellEnd"/>
      <w:r>
        <w:t xml:space="preserve"> / </w:t>
      </w:r>
      <w:proofErr w:type="spellStart"/>
      <w:r>
        <w:t>unnd</w:t>
      </w:r>
      <w:proofErr w:type="spellEnd"/>
      <w:r>
        <w:t xml:space="preserve"> Gottes feinde sein / </w:t>
      </w:r>
      <w:proofErr w:type="spellStart"/>
      <w:r>
        <w:t>hatt</w:t>
      </w:r>
      <w:proofErr w:type="spellEnd"/>
      <w:r>
        <w:t xml:space="preserve"> nicht Paulus war gesagt / da er </w:t>
      </w:r>
      <w:proofErr w:type="spellStart"/>
      <w:r>
        <w:t>zun</w:t>
      </w:r>
      <w:proofErr w:type="spellEnd"/>
      <w:r>
        <w:t xml:space="preserve"> </w:t>
      </w:r>
      <w:proofErr w:type="spellStart"/>
      <w:r>
        <w:t>Corinthern</w:t>
      </w:r>
      <w:proofErr w:type="spellEnd"/>
      <w:r>
        <w:t xml:space="preserve"> spricht / die Apostel </w:t>
      </w:r>
      <w:proofErr w:type="spellStart"/>
      <w:r>
        <w:t>unnd</w:t>
      </w:r>
      <w:proofErr w:type="spellEnd"/>
      <w:r>
        <w:t xml:space="preserve"> </w:t>
      </w:r>
      <w:proofErr w:type="spellStart"/>
      <w:r>
        <w:t>prediger</w:t>
      </w:r>
      <w:proofErr w:type="spellEnd"/>
      <w:r>
        <w:t xml:space="preserve"> / </w:t>
      </w:r>
      <w:proofErr w:type="spellStart"/>
      <w:r>
        <w:t>seyen</w:t>
      </w:r>
      <w:proofErr w:type="spellEnd"/>
      <w:r>
        <w:t xml:space="preserve"> ein </w:t>
      </w:r>
      <w:proofErr w:type="spellStart"/>
      <w:r>
        <w:t>schauspiel</w:t>
      </w:r>
      <w:proofErr w:type="spellEnd"/>
      <w:r>
        <w:t xml:space="preserve"> aller </w:t>
      </w:r>
      <w:proofErr w:type="spellStart"/>
      <w:r>
        <w:t>menschen</w:t>
      </w:r>
      <w:proofErr w:type="spellEnd"/>
      <w:r>
        <w:t xml:space="preserve"> / und Engel? wir sind </w:t>
      </w:r>
      <w:proofErr w:type="spellStart"/>
      <w:r>
        <w:t>stettes</w:t>
      </w:r>
      <w:proofErr w:type="spellEnd"/>
      <w:r>
        <w:t xml:space="preserve"> / als ein fluch der </w:t>
      </w:r>
      <w:proofErr w:type="spellStart"/>
      <w:r>
        <w:t>welt</w:t>
      </w:r>
      <w:proofErr w:type="spellEnd"/>
      <w:r>
        <w:t xml:space="preserve"> / und ein </w:t>
      </w:r>
      <w:proofErr w:type="spellStart"/>
      <w:r>
        <w:t>fegopffer</w:t>
      </w:r>
      <w:proofErr w:type="spellEnd"/>
      <w:r>
        <w:t xml:space="preserve"> aller </w:t>
      </w:r>
      <w:proofErr w:type="spellStart"/>
      <w:r>
        <w:t>leütte</w:t>
      </w:r>
      <w:proofErr w:type="spellEnd"/>
      <w:r>
        <w:t xml:space="preserve"> / </w:t>
      </w:r>
      <w:proofErr w:type="spellStart"/>
      <w:r>
        <w:t>solt</w:t>
      </w:r>
      <w:proofErr w:type="spellEnd"/>
      <w:r>
        <w:t xml:space="preserve"> ich mich dann </w:t>
      </w:r>
      <w:proofErr w:type="spellStart"/>
      <w:r>
        <w:t>zun</w:t>
      </w:r>
      <w:proofErr w:type="spellEnd"/>
      <w:r>
        <w:t xml:space="preserve"> </w:t>
      </w:r>
      <w:proofErr w:type="spellStart"/>
      <w:r>
        <w:t>predigern</w:t>
      </w:r>
      <w:proofErr w:type="spellEnd"/>
      <w:r>
        <w:t xml:space="preserve"> halten / und meine </w:t>
      </w:r>
      <w:proofErr w:type="spellStart"/>
      <w:r>
        <w:t>kinder</w:t>
      </w:r>
      <w:proofErr w:type="spellEnd"/>
      <w:r>
        <w:t xml:space="preserve"> zu </w:t>
      </w:r>
      <w:proofErr w:type="spellStart"/>
      <w:r>
        <w:t>predigern</w:t>
      </w:r>
      <w:proofErr w:type="spellEnd"/>
      <w:r>
        <w:t xml:space="preserve"> ziehen? Schweige still o </w:t>
      </w:r>
      <w:proofErr w:type="spellStart"/>
      <w:r>
        <w:t>rültz</w:t>
      </w:r>
      <w:proofErr w:type="spellEnd"/>
      <w:r>
        <w:t xml:space="preserve"> o </w:t>
      </w:r>
      <w:proofErr w:type="spellStart"/>
      <w:r>
        <w:t>filtz</w:t>
      </w:r>
      <w:proofErr w:type="spellEnd"/>
      <w:r>
        <w:t xml:space="preserve"> / ich </w:t>
      </w:r>
      <w:proofErr w:type="spellStart"/>
      <w:r>
        <w:t>stopffe</w:t>
      </w:r>
      <w:proofErr w:type="spellEnd"/>
      <w:r>
        <w:t xml:space="preserve"> sonst die </w:t>
      </w:r>
      <w:proofErr w:type="spellStart"/>
      <w:r>
        <w:t>ohren</w:t>
      </w:r>
      <w:proofErr w:type="spellEnd"/>
      <w:r>
        <w:t xml:space="preserve"> zu / </w:t>
      </w:r>
      <w:proofErr w:type="spellStart"/>
      <w:r>
        <w:t>unnd</w:t>
      </w:r>
      <w:proofErr w:type="spellEnd"/>
      <w:r>
        <w:t xml:space="preserve"> </w:t>
      </w:r>
      <w:proofErr w:type="spellStart"/>
      <w:r>
        <w:t>lauffe</w:t>
      </w:r>
      <w:proofErr w:type="spellEnd"/>
      <w:r>
        <w:t xml:space="preserve"> </w:t>
      </w:r>
      <w:proofErr w:type="spellStart"/>
      <w:r>
        <w:t>darvon</w:t>
      </w:r>
      <w:proofErr w:type="spellEnd"/>
      <w:r>
        <w:t xml:space="preserve"> / wie S. Polycarpus / wann er </w:t>
      </w:r>
      <w:proofErr w:type="spellStart"/>
      <w:r>
        <w:t>ettwas</w:t>
      </w:r>
      <w:proofErr w:type="spellEnd"/>
      <w:r>
        <w:t xml:space="preserve"> unchristliches </w:t>
      </w:r>
      <w:proofErr w:type="spellStart"/>
      <w:r>
        <w:t>hoeret</w:t>
      </w:r>
      <w:proofErr w:type="spellEnd"/>
      <w:r>
        <w:t xml:space="preserve">. Dann welcher </w:t>
      </w:r>
      <w:proofErr w:type="spellStart"/>
      <w:r>
        <w:t>prediger</w:t>
      </w:r>
      <w:proofErr w:type="spellEnd"/>
      <w:r>
        <w:t xml:space="preserve"> </w:t>
      </w:r>
      <w:proofErr w:type="spellStart"/>
      <w:r>
        <w:t>diser</w:t>
      </w:r>
      <w:proofErr w:type="spellEnd"/>
      <w:r>
        <w:t xml:space="preserve"> </w:t>
      </w:r>
      <w:proofErr w:type="spellStart"/>
      <w:r>
        <w:t>zeyt</w:t>
      </w:r>
      <w:proofErr w:type="spellEnd"/>
      <w:r>
        <w:t xml:space="preserve"> / </w:t>
      </w:r>
      <w:proofErr w:type="spellStart"/>
      <w:r>
        <w:t>kan</w:t>
      </w:r>
      <w:proofErr w:type="spellEnd"/>
      <w:r>
        <w:t xml:space="preserve"> mehr verachtet </w:t>
      </w:r>
      <w:proofErr w:type="spellStart"/>
      <w:r>
        <w:t>unnd</w:t>
      </w:r>
      <w:proofErr w:type="spellEnd"/>
      <w:r>
        <w:t xml:space="preserve"> verfolget werden / dann die lieben Apostel / </w:t>
      </w:r>
      <w:proofErr w:type="spellStart"/>
      <w:r>
        <w:t>unnd</w:t>
      </w:r>
      <w:proofErr w:type="spellEnd"/>
      <w:r>
        <w:t xml:space="preserve"> der Apostel nachkommen die </w:t>
      </w:r>
      <w:proofErr w:type="spellStart"/>
      <w:r>
        <w:t>vaeter</w:t>
      </w:r>
      <w:proofErr w:type="spellEnd"/>
      <w:r>
        <w:t xml:space="preserve">? O das alle die Christen </w:t>
      </w:r>
      <w:proofErr w:type="spellStart"/>
      <w:r>
        <w:t>weren</w:t>
      </w:r>
      <w:proofErr w:type="spellEnd"/>
      <w:r>
        <w:t xml:space="preserve"> / die Christen </w:t>
      </w:r>
      <w:proofErr w:type="spellStart"/>
      <w:r>
        <w:t>heissen</w:t>
      </w:r>
      <w:proofErr w:type="spellEnd"/>
      <w:r>
        <w:t xml:space="preserve">. Ja spricht meister </w:t>
      </w:r>
      <w:proofErr w:type="spellStart"/>
      <w:r>
        <w:t>Naseweyß</w:t>
      </w:r>
      <w:proofErr w:type="spellEnd"/>
      <w:r>
        <w:t xml:space="preserve"> / Thomas hat in </w:t>
      </w:r>
      <w:proofErr w:type="spellStart"/>
      <w:r>
        <w:t>Parthia</w:t>
      </w:r>
      <w:proofErr w:type="spellEnd"/>
      <w:r>
        <w:t xml:space="preserve"> / Matheus im </w:t>
      </w:r>
      <w:proofErr w:type="spellStart"/>
      <w:r>
        <w:t>Morenland</w:t>
      </w:r>
      <w:proofErr w:type="spellEnd"/>
      <w:r>
        <w:t xml:space="preserve"> / Bartholomeus in India / Andreas den </w:t>
      </w:r>
      <w:proofErr w:type="spellStart"/>
      <w:r>
        <w:t>Tartern</w:t>
      </w:r>
      <w:proofErr w:type="spellEnd"/>
      <w:r>
        <w:t xml:space="preserve"> / Joannes in Asia / Petrus in Ponto </w:t>
      </w:r>
      <w:proofErr w:type="spellStart"/>
      <w:r>
        <w:t>Galatia</w:t>
      </w:r>
      <w:proofErr w:type="spellEnd"/>
      <w:r>
        <w:t xml:space="preserve"> / </w:t>
      </w:r>
      <w:proofErr w:type="spellStart"/>
      <w:r>
        <w:t>Bithynia</w:t>
      </w:r>
      <w:proofErr w:type="spellEnd"/>
      <w:r>
        <w:t xml:space="preserve"> / </w:t>
      </w:r>
      <w:proofErr w:type="spellStart"/>
      <w:r>
        <w:t>Ccappadocia</w:t>
      </w:r>
      <w:proofErr w:type="spellEnd"/>
      <w:r>
        <w:t xml:space="preserve"> / </w:t>
      </w:r>
      <w:proofErr w:type="spellStart"/>
      <w:r>
        <w:t>geprediget</w:t>
      </w:r>
      <w:proofErr w:type="spellEnd"/>
      <w:r>
        <w:t xml:space="preserve"> / aber </w:t>
      </w:r>
      <w:proofErr w:type="spellStart"/>
      <w:r>
        <w:t>dise</w:t>
      </w:r>
      <w:proofErr w:type="spellEnd"/>
      <w:r>
        <w:t xml:space="preserve"> waren alle Juden und Heiden. </w:t>
      </w:r>
      <w:proofErr w:type="spellStart"/>
      <w:r>
        <w:t>Drumb</w:t>
      </w:r>
      <w:proofErr w:type="spellEnd"/>
      <w:r>
        <w:t xml:space="preserve"> ists kein wunder / das Joannes in die Insel </w:t>
      </w:r>
      <w:proofErr w:type="spellStart"/>
      <w:r>
        <w:t>Pathmos</w:t>
      </w:r>
      <w:proofErr w:type="spellEnd"/>
      <w:r>
        <w:t xml:space="preserve"> vertrieben ist / das Paulus zu Rom von </w:t>
      </w:r>
      <w:proofErr w:type="spellStart"/>
      <w:r>
        <w:t>Nerone</w:t>
      </w:r>
      <w:proofErr w:type="spellEnd"/>
      <w:r>
        <w:t xml:space="preserve"> </w:t>
      </w:r>
      <w:proofErr w:type="spellStart"/>
      <w:r>
        <w:t>gekoepft</w:t>
      </w:r>
      <w:proofErr w:type="spellEnd"/>
      <w:r>
        <w:t xml:space="preserve"> / </w:t>
      </w:r>
      <w:proofErr w:type="spellStart"/>
      <w:r>
        <w:t>unnd</w:t>
      </w:r>
      <w:proofErr w:type="spellEnd"/>
      <w:r>
        <w:t xml:space="preserve"> Petrus </w:t>
      </w:r>
      <w:proofErr w:type="spellStart"/>
      <w:r>
        <w:t>gecreützigt</w:t>
      </w:r>
      <w:proofErr w:type="spellEnd"/>
      <w:r>
        <w:t xml:space="preserve"> sind worden / das </w:t>
      </w:r>
      <w:proofErr w:type="spellStart"/>
      <w:r>
        <w:t>beid</w:t>
      </w:r>
      <w:proofErr w:type="spellEnd"/>
      <w:r>
        <w:t xml:space="preserve"> Jacobi / zu Jerusalem / einer von der zinnen herab </w:t>
      </w:r>
      <w:proofErr w:type="spellStart"/>
      <w:r>
        <w:t>gestürtzt</w:t>
      </w:r>
      <w:proofErr w:type="spellEnd"/>
      <w:r>
        <w:t xml:space="preserve"> / der </w:t>
      </w:r>
      <w:proofErr w:type="spellStart"/>
      <w:r>
        <w:t>ander</w:t>
      </w:r>
      <w:proofErr w:type="spellEnd"/>
      <w:r>
        <w:t xml:space="preserve"> </w:t>
      </w:r>
      <w:proofErr w:type="spellStart"/>
      <w:r>
        <w:t>enthaeuptet</w:t>
      </w:r>
      <w:proofErr w:type="spellEnd"/>
      <w:r>
        <w:t xml:space="preserve"> ist / von </w:t>
      </w:r>
      <w:proofErr w:type="spellStart"/>
      <w:r>
        <w:t>Herode</w:t>
      </w:r>
      <w:proofErr w:type="spellEnd"/>
      <w:r>
        <w:t xml:space="preserve"> / das Simeon hundert und </w:t>
      </w:r>
      <w:proofErr w:type="spellStart"/>
      <w:r>
        <w:t>zwentzig</w:t>
      </w:r>
      <w:proofErr w:type="spellEnd"/>
      <w:r>
        <w:t xml:space="preserve"> </w:t>
      </w:r>
      <w:proofErr w:type="spellStart"/>
      <w:r>
        <w:t>jar</w:t>
      </w:r>
      <w:proofErr w:type="spellEnd"/>
      <w:r>
        <w:t xml:space="preserve"> alt </w:t>
      </w:r>
      <w:proofErr w:type="spellStart"/>
      <w:r>
        <w:t>gecreütziget</w:t>
      </w:r>
      <w:proofErr w:type="spellEnd"/>
      <w:r>
        <w:t xml:space="preserve"> ist worden / das </w:t>
      </w:r>
      <w:proofErr w:type="spellStart"/>
      <w:r>
        <w:t>Keiser</w:t>
      </w:r>
      <w:proofErr w:type="spellEnd"/>
      <w:r>
        <w:t xml:space="preserve"> </w:t>
      </w:r>
      <w:proofErr w:type="spellStart"/>
      <w:r>
        <w:t>Domicianus</w:t>
      </w:r>
      <w:proofErr w:type="spellEnd"/>
      <w:r>
        <w:t xml:space="preserve"> / </w:t>
      </w:r>
      <w:proofErr w:type="spellStart"/>
      <w:r>
        <w:t>vil</w:t>
      </w:r>
      <w:proofErr w:type="spellEnd"/>
      <w:r>
        <w:t xml:space="preserve"> </w:t>
      </w:r>
      <w:proofErr w:type="spellStart"/>
      <w:r>
        <w:t>Merterer</w:t>
      </w:r>
      <w:proofErr w:type="spellEnd"/>
      <w:r>
        <w:t xml:space="preserve"> zu Rom macht / und alle die würgen ließ / die vom </w:t>
      </w:r>
      <w:proofErr w:type="spellStart"/>
      <w:r>
        <w:t>Stam</w:t>
      </w:r>
      <w:proofErr w:type="spellEnd"/>
      <w:r>
        <w:t xml:space="preserve"> Davids waren / das Polycarpus Bischoff zu </w:t>
      </w:r>
      <w:proofErr w:type="spellStart"/>
      <w:r>
        <w:t>Smyrn</w:t>
      </w:r>
      <w:proofErr w:type="spellEnd"/>
      <w:r>
        <w:t xml:space="preserve"> erwürget / </w:t>
      </w:r>
      <w:proofErr w:type="spellStart"/>
      <w:r>
        <w:t>unnd</w:t>
      </w:r>
      <w:proofErr w:type="spellEnd"/>
      <w:r>
        <w:t xml:space="preserve"> nicht gestattet ward / seinen leib </w:t>
      </w:r>
      <w:proofErr w:type="spellStart"/>
      <w:r>
        <w:t>zubegraben</w:t>
      </w:r>
      <w:proofErr w:type="spellEnd"/>
      <w:r>
        <w:t xml:space="preserve"> / das die </w:t>
      </w:r>
      <w:proofErr w:type="spellStart"/>
      <w:r>
        <w:t>welt</w:t>
      </w:r>
      <w:proofErr w:type="spellEnd"/>
      <w:r>
        <w:t xml:space="preserve"> zur </w:t>
      </w:r>
      <w:proofErr w:type="spellStart"/>
      <w:r>
        <w:t>zeyt</w:t>
      </w:r>
      <w:proofErr w:type="spellEnd"/>
      <w:r>
        <w:t xml:space="preserve"> / der </w:t>
      </w:r>
      <w:proofErr w:type="spellStart"/>
      <w:r>
        <w:t>Keiser</w:t>
      </w:r>
      <w:proofErr w:type="spellEnd"/>
      <w:r>
        <w:t xml:space="preserve"> Antonini / </w:t>
      </w:r>
      <w:proofErr w:type="spellStart"/>
      <w:r>
        <w:t>Adriani</w:t>
      </w:r>
      <w:proofErr w:type="spellEnd"/>
      <w:r>
        <w:t xml:space="preserve"> / </w:t>
      </w:r>
      <w:proofErr w:type="spellStart"/>
      <w:r>
        <w:t>Maxentii</w:t>
      </w:r>
      <w:proofErr w:type="spellEnd"/>
      <w:r>
        <w:t xml:space="preserve"> / </w:t>
      </w:r>
      <w:proofErr w:type="spellStart"/>
      <w:r>
        <w:t>Maximini</w:t>
      </w:r>
      <w:proofErr w:type="spellEnd"/>
      <w:r>
        <w:t xml:space="preserve"> / </w:t>
      </w:r>
      <w:proofErr w:type="spellStart"/>
      <w:r>
        <w:t>Traiani</w:t>
      </w:r>
      <w:proofErr w:type="spellEnd"/>
      <w:r>
        <w:t xml:space="preserve"> / von Christen </w:t>
      </w:r>
      <w:proofErr w:type="spellStart"/>
      <w:r>
        <w:t>blut</w:t>
      </w:r>
      <w:proofErr w:type="spellEnd"/>
      <w:r>
        <w:t xml:space="preserve"> </w:t>
      </w:r>
      <w:proofErr w:type="spellStart"/>
      <w:r>
        <w:t>überfloß</w:t>
      </w:r>
      <w:proofErr w:type="spellEnd"/>
      <w:r>
        <w:t xml:space="preserve"> / </w:t>
      </w:r>
      <w:proofErr w:type="spellStart"/>
      <w:r>
        <w:t>unn</w:t>
      </w:r>
      <w:proofErr w:type="spellEnd"/>
      <w:r>
        <w:t xml:space="preserve"> </w:t>
      </w:r>
      <w:proofErr w:type="spellStart"/>
      <w:r>
        <w:t>schwamme</w:t>
      </w:r>
      <w:proofErr w:type="spellEnd"/>
      <w:r>
        <w:t xml:space="preserve"> / was soll ich mehr / oder all </w:t>
      </w:r>
      <w:proofErr w:type="spellStart"/>
      <w:r>
        <w:t>exempel</w:t>
      </w:r>
      <w:proofErr w:type="spellEnd"/>
      <w:r>
        <w:t xml:space="preserve"> / der Christen </w:t>
      </w:r>
      <w:proofErr w:type="spellStart"/>
      <w:r>
        <w:t>moerder</w:t>
      </w:r>
      <w:proofErr w:type="spellEnd"/>
      <w:r>
        <w:t xml:space="preserve"> </w:t>
      </w:r>
      <w:proofErr w:type="spellStart"/>
      <w:r>
        <w:t>erzelen</w:t>
      </w:r>
      <w:proofErr w:type="spellEnd"/>
      <w:r>
        <w:t xml:space="preserve">? Still still noch ein mal / ich </w:t>
      </w:r>
      <w:proofErr w:type="spellStart"/>
      <w:r>
        <w:t>schreye</w:t>
      </w:r>
      <w:proofErr w:type="spellEnd"/>
      <w:r>
        <w:t xml:space="preserve"> sonst auch zu Gott / wie Polycarpus / Herr Gott / </w:t>
      </w:r>
      <w:proofErr w:type="spellStart"/>
      <w:r>
        <w:t>warumb</w:t>
      </w:r>
      <w:proofErr w:type="spellEnd"/>
      <w:r>
        <w:t xml:space="preserve"> hast du mich </w:t>
      </w:r>
      <w:proofErr w:type="spellStart"/>
      <w:r>
        <w:t>dise</w:t>
      </w:r>
      <w:proofErr w:type="spellEnd"/>
      <w:r>
        <w:t xml:space="preserve"> </w:t>
      </w:r>
      <w:proofErr w:type="spellStart"/>
      <w:r>
        <w:t>boese</w:t>
      </w:r>
      <w:proofErr w:type="spellEnd"/>
      <w:r>
        <w:t xml:space="preserve"> </w:t>
      </w:r>
      <w:proofErr w:type="spellStart"/>
      <w:r>
        <w:t>zeyt</w:t>
      </w:r>
      <w:proofErr w:type="spellEnd"/>
      <w:r>
        <w:t xml:space="preserve"> erleben lassen. Dann </w:t>
      </w:r>
      <w:proofErr w:type="spellStart"/>
      <w:r>
        <w:t>solt</w:t>
      </w:r>
      <w:proofErr w:type="spellEnd"/>
      <w:r>
        <w:t xml:space="preserve"> man Gottes </w:t>
      </w:r>
      <w:proofErr w:type="spellStart"/>
      <w:r>
        <w:t>wortt</w:t>
      </w:r>
      <w:proofErr w:type="spellEnd"/>
      <w:r>
        <w:t xml:space="preserve"> </w:t>
      </w:r>
      <w:proofErr w:type="spellStart"/>
      <w:r>
        <w:t>darumb</w:t>
      </w:r>
      <w:proofErr w:type="spellEnd"/>
      <w:r>
        <w:t xml:space="preserve"> nicht bekennen / noch </w:t>
      </w:r>
      <w:proofErr w:type="spellStart"/>
      <w:r>
        <w:t>kinder</w:t>
      </w:r>
      <w:proofErr w:type="spellEnd"/>
      <w:r>
        <w:t xml:space="preserve"> zum </w:t>
      </w:r>
      <w:proofErr w:type="spellStart"/>
      <w:r>
        <w:t>predigampt</w:t>
      </w:r>
      <w:proofErr w:type="spellEnd"/>
      <w:r>
        <w:t xml:space="preserve"> </w:t>
      </w:r>
      <w:proofErr w:type="spellStart"/>
      <w:r>
        <w:t>auffziehen</w:t>
      </w:r>
      <w:proofErr w:type="spellEnd"/>
      <w:r>
        <w:t xml:space="preserve"> / das Juden </w:t>
      </w:r>
      <w:proofErr w:type="spellStart"/>
      <w:r>
        <w:t>unnd</w:t>
      </w:r>
      <w:proofErr w:type="spellEnd"/>
      <w:r>
        <w:t xml:space="preserve"> Heiden / Papisten / </w:t>
      </w:r>
      <w:proofErr w:type="spellStart"/>
      <w:r>
        <w:t>unnd</w:t>
      </w:r>
      <w:proofErr w:type="spellEnd"/>
      <w:r>
        <w:t xml:space="preserve"> </w:t>
      </w:r>
      <w:proofErr w:type="spellStart"/>
      <w:r>
        <w:t>Türcken</w:t>
      </w:r>
      <w:proofErr w:type="spellEnd"/>
      <w:r>
        <w:t xml:space="preserve"> der Christen </w:t>
      </w:r>
      <w:proofErr w:type="spellStart"/>
      <w:r>
        <w:t>moerder</w:t>
      </w:r>
      <w:proofErr w:type="spellEnd"/>
      <w:r>
        <w:t xml:space="preserve"> sind / und wie des </w:t>
      </w:r>
      <w:proofErr w:type="spellStart"/>
      <w:r>
        <w:t>Teüffels</w:t>
      </w:r>
      <w:proofErr w:type="spellEnd"/>
      <w:r>
        <w:t xml:space="preserve"> </w:t>
      </w:r>
      <w:proofErr w:type="spellStart"/>
      <w:r>
        <w:t>fleischhauwer</w:t>
      </w:r>
      <w:proofErr w:type="spellEnd"/>
      <w:r>
        <w:t xml:space="preserve"> / alles das Christum </w:t>
      </w:r>
      <w:proofErr w:type="spellStart"/>
      <w:r>
        <w:t>angehoeret</w:t>
      </w:r>
      <w:proofErr w:type="spellEnd"/>
      <w:r>
        <w:t xml:space="preserve"> zu metzeln / </w:t>
      </w:r>
      <w:proofErr w:type="spellStart"/>
      <w:r>
        <w:t>unnd</w:t>
      </w:r>
      <w:proofErr w:type="spellEnd"/>
      <w:r>
        <w:t xml:space="preserve"> so </w:t>
      </w:r>
      <w:proofErr w:type="spellStart"/>
      <w:r>
        <w:t>grausamlich</w:t>
      </w:r>
      <w:proofErr w:type="spellEnd"/>
      <w:r>
        <w:t xml:space="preserve"> </w:t>
      </w:r>
      <w:proofErr w:type="spellStart"/>
      <w:r>
        <w:t>zurhacken</w:t>
      </w:r>
      <w:proofErr w:type="spellEnd"/>
      <w:r>
        <w:t xml:space="preserve"> / das es auch die </w:t>
      </w:r>
      <w:proofErr w:type="spellStart"/>
      <w:r>
        <w:t>hencker</w:t>
      </w:r>
      <w:proofErr w:type="spellEnd"/>
      <w:r>
        <w:t xml:space="preserve"> </w:t>
      </w:r>
      <w:proofErr w:type="spellStart"/>
      <w:r>
        <w:t>unnd</w:t>
      </w:r>
      <w:proofErr w:type="spellEnd"/>
      <w:r>
        <w:t xml:space="preserve"> Heiden / die </w:t>
      </w:r>
      <w:proofErr w:type="spellStart"/>
      <w:r>
        <w:t>gelerten</w:t>
      </w:r>
      <w:proofErr w:type="spellEnd"/>
      <w:r>
        <w:t xml:space="preserve"> / </w:t>
      </w:r>
      <w:proofErr w:type="spellStart"/>
      <w:r>
        <w:t>unnd</w:t>
      </w:r>
      <w:proofErr w:type="spellEnd"/>
      <w:r>
        <w:t xml:space="preserve"> feinde / Gotts </w:t>
      </w:r>
      <w:proofErr w:type="spellStart"/>
      <w:r>
        <w:t>wortts</w:t>
      </w:r>
      <w:proofErr w:type="spellEnd"/>
      <w:r>
        <w:t xml:space="preserve"> erbarmet? Da Plinius sahe / das so </w:t>
      </w:r>
      <w:proofErr w:type="spellStart"/>
      <w:r>
        <w:t>vil</w:t>
      </w:r>
      <w:proofErr w:type="spellEnd"/>
      <w:r>
        <w:t xml:space="preserve"> </w:t>
      </w:r>
      <w:proofErr w:type="spellStart"/>
      <w:r>
        <w:t>tauset</w:t>
      </w:r>
      <w:proofErr w:type="spellEnd"/>
      <w:r>
        <w:t xml:space="preserve"> Christen </w:t>
      </w:r>
      <w:proofErr w:type="spellStart"/>
      <w:r>
        <w:t>gemarttert</w:t>
      </w:r>
      <w:proofErr w:type="spellEnd"/>
      <w:r>
        <w:t xml:space="preserve"> / und </w:t>
      </w:r>
      <w:proofErr w:type="spellStart"/>
      <w:r>
        <w:t>ermoerdet</w:t>
      </w:r>
      <w:proofErr w:type="spellEnd"/>
      <w:r>
        <w:t xml:space="preserve"> wurden / </w:t>
      </w:r>
      <w:proofErr w:type="spellStart"/>
      <w:r>
        <w:t>schreyb</w:t>
      </w:r>
      <w:proofErr w:type="spellEnd"/>
      <w:r>
        <w:t xml:space="preserve"> er zum </w:t>
      </w:r>
      <w:proofErr w:type="spellStart"/>
      <w:r>
        <w:t>Keiser</w:t>
      </w:r>
      <w:proofErr w:type="spellEnd"/>
      <w:r>
        <w:t xml:space="preserve"> </w:t>
      </w:r>
      <w:proofErr w:type="spellStart"/>
      <w:r>
        <w:t>Traiano</w:t>
      </w:r>
      <w:proofErr w:type="spellEnd"/>
      <w:r>
        <w:t xml:space="preserve"> / </w:t>
      </w:r>
      <w:proofErr w:type="spellStart"/>
      <w:r>
        <w:t>warumb</w:t>
      </w:r>
      <w:proofErr w:type="spellEnd"/>
      <w:r>
        <w:t xml:space="preserve"> solche </w:t>
      </w:r>
      <w:proofErr w:type="spellStart"/>
      <w:r>
        <w:t>leütt</w:t>
      </w:r>
      <w:proofErr w:type="spellEnd"/>
      <w:r>
        <w:t xml:space="preserve"> erwürget wurden / die nichts </w:t>
      </w:r>
      <w:proofErr w:type="spellStart"/>
      <w:r>
        <w:t>thetten</w:t>
      </w:r>
      <w:proofErr w:type="spellEnd"/>
      <w:r>
        <w:t xml:space="preserve"> / dann das sie </w:t>
      </w:r>
      <w:proofErr w:type="spellStart"/>
      <w:r>
        <w:t>fruee</w:t>
      </w:r>
      <w:proofErr w:type="spellEnd"/>
      <w:r>
        <w:t xml:space="preserve"> </w:t>
      </w:r>
      <w:proofErr w:type="spellStart"/>
      <w:r>
        <w:t>auff</w:t>
      </w:r>
      <w:proofErr w:type="spellEnd"/>
      <w:r>
        <w:t xml:space="preserve"> </w:t>
      </w:r>
      <w:proofErr w:type="spellStart"/>
      <w:r>
        <w:t>stuenden</w:t>
      </w:r>
      <w:proofErr w:type="spellEnd"/>
      <w:r>
        <w:t xml:space="preserve"> / Christum </w:t>
      </w:r>
      <w:proofErr w:type="spellStart"/>
      <w:r>
        <w:t>lobeten</w:t>
      </w:r>
      <w:proofErr w:type="spellEnd"/>
      <w:r>
        <w:t xml:space="preserve"> / sich für </w:t>
      </w:r>
      <w:proofErr w:type="spellStart"/>
      <w:r>
        <w:t>ehebruch</w:t>
      </w:r>
      <w:proofErr w:type="spellEnd"/>
      <w:r>
        <w:t xml:space="preserve"> / und allen </w:t>
      </w:r>
      <w:proofErr w:type="spellStart"/>
      <w:r>
        <w:t>missethatten</w:t>
      </w:r>
      <w:proofErr w:type="spellEnd"/>
      <w:r>
        <w:t xml:space="preserve"> </w:t>
      </w:r>
      <w:proofErr w:type="spellStart"/>
      <w:r>
        <w:t>huetteten</w:t>
      </w:r>
      <w:proofErr w:type="spellEnd"/>
      <w:r>
        <w:t xml:space="preserve"> / </w:t>
      </w:r>
      <w:proofErr w:type="spellStart"/>
      <w:r>
        <w:t>unnd</w:t>
      </w:r>
      <w:proofErr w:type="spellEnd"/>
      <w:r>
        <w:t xml:space="preserve"> der Oberkeit </w:t>
      </w:r>
      <w:proofErr w:type="spellStart"/>
      <w:r>
        <w:t>satzung</w:t>
      </w:r>
      <w:proofErr w:type="spellEnd"/>
      <w:r>
        <w:t xml:space="preserve"> hielten. Non poena, sed causa </w:t>
      </w:r>
      <w:proofErr w:type="spellStart"/>
      <w:r>
        <w:t>facit</w:t>
      </w:r>
      <w:proofErr w:type="spellEnd"/>
      <w:r>
        <w:t xml:space="preserve"> </w:t>
      </w:r>
      <w:proofErr w:type="spellStart"/>
      <w:r>
        <w:t>martyrem</w:t>
      </w:r>
      <w:proofErr w:type="spellEnd"/>
      <w:r>
        <w:t xml:space="preserve"> / leidet </w:t>
      </w:r>
      <w:proofErr w:type="spellStart"/>
      <w:r>
        <w:t>yemand</w:t>
      </w:r>
      <w:proofErr w:type="spellEnd"/>
      <w:r>
        <w:t xml:space="preserve"> der </w:t>
      </w:r>
      <w:proofErr w:type="spellStart"/>
      <w:r>
        <w:t>warheit</w:t>
      </w:r>
      <w:proofErr w:type="spellEnd"/>
      <w:r>
        <w:t xml:space="preserve"> halben so </w:t>
      </w:r>
      <w:proofErr w:type="spellStart"/>
      <w:r>
        <w:t>dancket</w:t>
      </w:r>
      <w:proofErr w:type="spellEnd"/>
      <w:r>
        <w:t xml:space="preserve"> er Gott. Es </w:t>
      </w:r>
      <w:proofErr w:type="spellStart"/>
      <w:r>
        <w:t>gefellet</w:t>
      </w:r>
      <w:proofErr w:type="spellEnd"/>
      <w:r>
        <w:t xml:space="preserve"> mir aber </w:t>
      </w:r>
      <w:proofErr w:type="spellStart"/>
      <w:r>
        <w:t>seer</w:t>
      </w:r>
      <w:proofErr w:type="spellEnd"/>
      <w:r>
        <w:t xml:space="preserve"> </w:t>
      </w:r>
      <w:proofErr w:type="spellStart"/>
      <w:r>
        <w:t>wol</w:t>
      </w:r>
      <w:proofErr w:type="spellEnd"/>
      <w:r>
        <w:t xml:space="preserve"> / das auch die Heiden bekennen </w:t>
      </w:r>
      <w:proofErr w:type="spellStart"/>
      <w:r>
        <w:t>muessen</w:t>
      </w:r>
      <w:proofErr w:type="spellEnd"/>
      <w:r>
        <w:t xml:space="preserve"> / das die </w:t>
      </w:r>
      <w:proofErr w:type="spellStart"/>
      <w:r>
        <w:t>Merterer</w:t>
      </w:r>
      <w:proofErr w:type="spellEnd"/>
      <w:r>
        <w:t xml:space="preserve"> </w:t>
      </w:r>
      <w:proofErr w:type="spellStart"/>
      <w:r>
        <w:t>unschuldiglich</w:t>
      </w:r>
      <w:proofErr w:type="spellEnd"/>
      <w:r>
        <w:t xml:space="preserve"> gelitten haben. Dann sie auch so fromme </w:t>
      </w:r>
      <w:proofErr w:type="spellStart"/>
      <w:r>
        <w:t>demuetige</w:t>
      </w:r>
      <w:proofErr w:type="spellEnd"/>
      <w:r>
        <w:t xml:space="preserve"> heilige </w:t>
      </w:r>
      <w:proofErr w:type="spellStart"/>
      <w:r>
        <w:t>leütte</w:t>
      </w:r>
      <w:proofErr w:type="spellEnd"/>
      <w:r>
        <w:t xml:space="preserve"> waren / das sie nicht leiden </w:t>
      </w:r>
      <w:proofErr w:type="spellStart"/>
      <w:r>
        <w:t>wolten</w:t>
      </w:r>
      <w:proofErr w:type="spellEnd"/>
      <w:r>
        <w:t xml:space="preserve"> / das sie niemand </w:t>
      </w:r>
      <w:proofErr w:type="spellStart"/>
      <w:r>
        <w:t>Merterer</w:t>
      </w:r>
      <w:proofErr w:type="spellEnd"/>
      <w:r>
        <w:t xml:space="preserve"> nennet / sprachen sie </w:t>
      </w:r>
      <w:proofErr w:type="spellStart"/>
      <w:r>
        <w:t>weren</w:t>
      </w:r>
      <w:proofErr w:type="spellEnd"/>
      <w:r>
        <w:t xml:space="preserve"> solches namens nicht </w:t>
      </w:r>
      <w:proofErr w:type="spellStart"/>
      <w:r>
        <w:t>werdt</w:t>
      </w:r>
      <w:proofErr w:type="spellEnd"/>
      <w:r>
        <w:t xml:space="preserve"> / Christus </w:t>
      </w:r>
      <w:proofErr w:type="spellStart"/>
      <w:r>
        <w:t>were</w:t>
      </w:r>
      <w:proofErr w:type="spellEnd"/>
      <w:r>
        <w:t xml:space="preserve"> der einige </w:t>
      </w:r>
      <w:proofErr w:type="spellStart"/>
      <w:r>
        <w:t>Merterer</w:t>
      </w:r>
      <w:proofErr w:type="spellEnd"/>
      <w:r>
        <w:t xml:space="preserve"> / </w:t>
      </w:r>
      <w:proofErr w:type="spellStart"/>
      <w:r>
        <w:t>zeüge</w:t>
      </w:r>
      <w:proofErr w:type="spellEnd"/>
      <w:r>
        <w:t xml:space="preserve"> der </w:t>
      </w:r>
      <w:proofErr w:type="spellStart"/>
      <w:r>
        <w:t>warheit</w:t>
      </w:r>
      <w:proofErr w:type="spellEnd"/>
      <w:r>
        <w:t xml:space="preserve"> / und </w:t>
      </w:r>
      <w:proofErr w:type="spellStart"/>
      <w:r>
        <w:t>geber</w:t>
      </w:r>
      <w:proofErr w:type="spellEnd"/>
      <w:r>
        <w:t xml:space="preserve"> des ewigen </w:t>
      </w:r>
      <w:proofErr w:type="spellStart"/>
      <w:r>
        <w:t>lebens</w:t>
      </w:r>
      <w:proofErr w:type="spellEnd"/>
      <w:r>
        <w:t xml:space="preserve"> / welches man on den Tod / nicht erlangen </w:t>
      </w:r>
      <w:proofErr w:type="spellStart"/>
      <w:r>
        <w:t>moecht</w:t>
      </w:r>
      <w:proofErr w:type="spellEnd"/>
      <w:r>
        <w:t xml:space="preserve"> / wie er </w:t>
      </w:r>
      <w:proofErr w:type="spellStart"/>
      <w:r>
        <w:t>selbs</w:t>
      </w:r>
      <w:proofErr w:type="spellEnd"/>
      <w:r>
        <w:t xml:space="preserve"> / on leiden </w:t>
      </w:r>
      <w:proofErr w:type="spellStart"/>
      <w:r>
        <w:t>unnd</w:t>
      </w:r>
      <w:proofErr w:type="spellEnd"/>
      <w:r>
        <w:t xml:space="preserve"> sterben / in sein Reich nicht </w:t>
      </w:r>
      <w:proofErr w:type="spellStart"/>
      <w:r>
        <w:t>komen</w:t>
      </w:r>
      <w:proofErr w:type="spellEnd"/>
      <w:r>
        <w:t xml:space="preserve"> </w:t>
      </w:r>
      <w:proofErr w:type="spellStart"/>
      <w:r>
        <w:t>mocht</w:t>
      </w:r>
      <w:proofErr w:type="spellEnd"/>
      <w:r>
        <w:t xml:space="preserve"> / </w:t>
      </w:r>
      <w:proofErr w:type="spellStart"/>
      <w:r>
        <w:t>woelt</w:t>
      </w:r>
      <w:proofErr w:type="spellEnd"/>
      <w:r>
        <w:t xml:space="preserve"> man aber je einen </w:t>
      </w:r>
      <w:proofErr w:type="spellStart"/>
      <w:r>
        <w:t>Merterer</w:t>
      </w:r>
      <w:proofErr w:type="spellEnd"/>
      <w:r>
        <w:t xml:space="preserve"> nennen / so </w:t>
      </w:r>
      <w:proofErr w:type="spellStart"/>
      <w:r>
        <w:t>moecht</w:t>
      </w:r>
      <w:proofErr w:type="spellEnd"/>
      <w:r>
        <w:t xml:space="preserve"> man </w:t>
      </w:r>
      <w:proofErr w:type="spellStart"/>
      <w:r>
        <w:t>dasselb</w:t>
      </w:r>
      <w:proofErr w:type="spellEnd"/>
      <w:r>
        <w:t xml:space="preserve"> thun noch dem Tod / wann er sein leben / </w:t>
      </w:r>
      <w:proofErr w:type="spellStart"/>
      <w:r>
        <w:t>umb</w:t>
      </w:r>
      <w:proofErr w:type="spellEnd"/>
      <w:r>
        <w:t xml:space="preserve"> Christi willen gelassen </w:t>
      </w:r>
      <w:proofErr w:type="spellStart"/>
      <w:r>
        <w:t>hette</w:t>
      </w:r>
      <w:proofErr w:type="spellEnd"/>
      <w:r>
        <w:t xml:space="preserve">. Der Christlich glaub / ist der erst und </w:t>
      </w:r>
      <w:proofErr w:type="spellStart"/>
      <w:r>
        <w:t>best</w:t>
      </w:r>
      <w:proofErr w:type="spellEnd"/>
      <w:r>
        <w:t xml:space="preserve"> / der </w:t>
      </w:r>
      <w:proofErr w:type="spellStart"/>
      <w:r>
        <w:t>eltist</w:t>
      </w:r>
      <w:proofErr w:type="spellEnd"/>
      <w:r>
        <w:t xml:space="preserve"> </w:t>
      </w:r>
      <w:proofErr w:type="spellStart"/>
      <w:r>
        <w:t>unnd</w:t>
      </w:r>
      <w:proofErr w:type="spellEnd"/>
      <w:r>
        <w:t xml:space="preserve"> </w:t>
      </w:r>
      <w:proofErr w:type="spellStart"/>
      <w:r>
        <w:t>mechtigest</w:t>
      </w:r>
      <w:proofErr w:type="spellEnd"/>
      <w:r>
        <w:t xml:space="preserve"> / edler und </w:t>
      </w:r>
      <w:proofErr w:type="spellStart"/>
      <w:r>
        <w:t>theürer</w:t>
      </w:r>
      <w:proofErr w:type="spellEnd"/>
      <w:r>
        <w:t xml:space="preserve"> / dann ehre und </w:t>
      </w:r>
      <w:proofErr w:type="spellStart"/>
      <w:r>
        <w:t>gutt</w:t>
      </w:r>
      <w:proofErr w:type="spellEnd"/>
      <w:r>
        <w:t xml:space="preserve"> / leib und leben / das die Epistel </w:t>
      </w:r>
      <w:proofErr w:type="spellStart"/>
      <w:r>
        <w:t>zun</w:t>
      </w:r>
      <w:proofErr w:type="spellEnd"/>
      <w:r>
        <w:t xml:space="preserve"> </w:t>
      </w:r>
      <w:proofErr w:type="spellStart"/>
      <w:r>
        <w:t>Hebreern</w:t>
      </w:r>
      <w:proofErr w:type="spellEnd"/>
      <w:r>
        <w:t xml:space="preserve"> </w:t>
      </w:r>
      <w:proofErr w:type="spellStart"/>
      <w:r>
        <w:t>billich</w:t>
      </w:r>
      <w:proofErr w:type="spellEnd"/>
      <w:r>
        <w:t xml:space="preserve"> spricht. Sie haben durch den glauben / </w:t>
      </w:r>
      <w:proofErr w:type="spellStart"/>
      <w:r>
        <w:t>Künigreich</w:t>
      </w:r>
      <w:proofErr w:type="spellEnd"/>
      <w:r>
        <w:t xml:space="preserve"> bezwungen / </w:t>
      </w:r>
      <w:proofErr w:type="spellStart"/>
      <w:r>
        <w:t>gerechtigkeit</w:t>
      </w:r>
      <w:proofErr w:type="spellEnd"/>
      <w:r>
        <w:t xml:space="preserve"> </w:t>
      </w:r>
      <w:proofErr w:type="spellStart"/>
      <w:r>
        <w:t>gewirckt</w:t>
      </w:r>
      <w:proofErr w:type="spellEnd"/>
      <w:r>
        <w:t xml:space="preserve"> / die </w:t>
      </w:r>
      <w:proofErr w:type="spellStart"/>
      <w:r>
        <w:t>verheissung</w:t>
      </w:r>
      <w:proofErr w:type="spellEnd"/>
      <w:r>
        <w:t xml:space="preserve"> erlanget / der </w:t>
      </w:r>
      <w:proofErr w:type="spellStart"/>
      <w:r>
        <w:t>loewen</w:t>
      </w:r>
      <w:proofErr w:type="spellEnd"/>
      <w:r>
        <w:t xml:space="preserve"> </w:t>
      </w:r>
      <w:proofErr w:type="spellStart"/>
      <w:r>
        <w:t>rachen</w:t>
      </w:r>
      <w:proofErr w:type="spellEnd"/>
      <w:r>
        <w:t xml:space="preserve"> </w:t>
      </w:r>
      <w:proofErr w:type="spellStart"/>
      <w:r>
        <w:t>verstopfft</w:t>
      </w:r>
      <w:proofErr w:type="spellEnd"/>
      <w:r>
        <w:t xml:space="preserve"> / des </w:t>
      </w:r>
      <w:proofErr w:type="spellStart"/>
      <w:r>
        <w:t>feüwrs</w:t>
      </w:r>
      <w:proofErr w:type="spellEnd"/>
      <w:r>
        <w:t xml:space="preserve"> </w:t>
      </w:r>
      <w:proofErr w:type="spellStart"/>
      <w:r>
        <w:t>krafft</w:t>
      </w:r>
      <w:proofErr w:type="spellEnd"/>
      <w:r>
        <w:t xml:space="preserve"> </w:t>
      </w:r>
      <w:proofErr w:type="spellStart"/>
      <w:r>
        <w:t>außgelescht</w:t>
      </w:r>
      <w:proofErr w:type="spellEnd"/>
      <w:r>
        <w:t xml:space="preserve"> / des </w:t>
      </w:r>
      <w:proofErr w:type="spellStart"/>
      <w:r>
        <w:t>schwerts</w:t>
      </w:r>
      <w:proofErr w:type="spellEnd"/>
      <w:r>
        <w:t xml:space="preserve"> </w:t>
      </w:r>
      <w:proofErr w:type="spellStart"/>
      <w:r>
        <w:t>scherpff</w:t>
      </w:r>
      <w:proofErr w:type="spellEnd"/>
      <w:r>
        <w:t xml:space="preserve"> </w:t>
      </w:r>
      <w:proofErr w:type="spellStart"/>
      <w:r>
        <w:t>enttrunnen</w:t>
      </w:r>
      <w:proofErr w:type="spellEnd"/>
      <w:r>
        <w:t xml:space="preserve"> / </w:t>
      </w:r>
      <w:proofErr w:type="spellStart"/>
      <w:r>
        <w:t>kreftig</w:t>
      </w:r>
      <w:proofErr w:type="spellEnd"/>
      <w:r>
        <w:t xml:space="preserve"> </w:t>
      </w:r>
      <w:proofErr w:type="spellStart"/>
      <w:r>
        <w:t>auß</w:t>
      </w:r>
      <w:proofErr w:type="spellEnd"/>
      <w:r>
        <w:t xml:space="preserve"> der </w:t>
      </w:r>
      <w:proofErr w:type="spellStart"/>
      <w:r>
        <w:t>schwacheit</w:t>
      </w:r>
      <w:proofErr w:type="spellEnd"/>
      <w:r>
        <w:t xml:space="preserve"> / </w:t>
      </w:r>
      <w:proofErr w:type="spellStart"/>
      <w:r>
        <w:t>starck</w:t>
      </w:r>
      <w:proofErr w:type="spellEnd"/>
      <w:r>
        <w:t xml:space="preserve"> im streit / </w:t>
      </w:r>
      <w:proofErr w:type="spellStart"/>
      <w:r>
        <w:t>wiewol</w:t>
      </w:r>
      <w:proofErr w:type="spellEnd"/>
      <w:r>
        <w:t xml:space="preserve"> </w:t>
      </w:r>
      <w:proofErr w:type="spellStart"/>
      <w:r>
        <w:t>zurschlagen</w:t>
      </w:r>
      <w:proofErr w:type="spellEnd"/>
      <w:r>
        <w:t xml:space="preserve"> / verspottet / </w:t>
      </w:r>
      <w:proofErr w:type="spellStart"/>
      <w:r>
        <w:t>gegeisselt</w:t>
      </w:r>
      <w:proofErr w:type="spellEnd"/>
      <w:r>
        <w:t xml:space="preserve"> / </w:t>
      </w:r>
      <w:proofErr w:type="spellStart"/>
      <w:r>
        <w:t>zurhackt</w:t>
      </w:r>
      <w:proofErr w:type="spellEnd"/>
      <w:r>
        <w:t xml:space="preserve"> / </w:t>
      </w:r>
      <w:proofErr w:type="spellStart"/>
      <w:r>
        <w:t>gesteiniget</w:t>
      </w:r>
      <w:proofErr w:type="spellEnd"/>
      <w:r>
        <w:t xml:space="preserve"> / </w:t>
      </w:r>
      <w:proofErr w:type="spellStart"/>
      <w:r>
        <w:t>zurstochen</w:t>
      </w:r>
      <w:proofErr w:type="spellEnd"/>
      <w:r>
        <w:t xml:space="preserve"> / durchs </w:t>
      </w:r>
      <w:proofErr w:type="spellStart"/>
      <w:r>
        <w:t>schwerdt</w:t>
      </w:r>
      <w:proofErr w:type="spellEnd"/>
      <w:r>
        <w:t xml:space="preserve"> </w:t>
      </w:r>
      <w:proofErr w:type="spellStart"/>
      <w:r>
        <w:t>getoedtet</w:t>
      </w:r>
      <w:proofErr w:type="spellEnd"/>
      <w:r>
        <w:t xml:space="preserve"> / </w:t>
      </w:r>
      <w:proofErr w:type="spellStart"/>
      <w:r>
        <w:t>dannoch</w:t>
      </w:r>
      <w:proofErr w:type="spellEnd"/>
      <w:r>
        <w:t xml:space="preserve"> haben sie keine </w:t>
      </w:r>
      <w:proofErr w:type="spellStart"/>
      <w:r>
        <w:t>erloesung</w:t>
      </w:r>
      <w:proofErr w:type="spellEnd"/>
      <w:r>
        <w:t xml:space="preserve"> angenommen / </w:t>
      </w:r>
      <w:proofErr w:type="spellStart"/>
      <w:r>
        <w:t>auff</w:t>
      </w:r>
      <w:proofErr w:type="spellEnd"/>
      <w:r>
        <w:t xml:space="preserve"> das sie die </w:t>
      </w:r>
      <w:proofErr w:type="spellStart"/>
      <w:r>
        <w:t>aufferstehung</w:t>
      </w:r>
      <w:proofErr w:type="spellEnd"/>
      <w:r>
        <w:t xml:space="preserve"> / die besser ist </w:t>
      </w:r>
      <w:proofErr w:type="spellStart"/>
      <w:r>
        <w:t>erlangeten</w:t>
      </w:r>
      <w:proofErr w:type="spellEnd"/>
      <w:r>
        <w:t xml:space="preserve"> / welcher die </w:t>
      </w:r>
      <w:proofErr w:type="spellStart"/>
      <w:r>
        <w:t>welt</w:t>
      </w:r>
      <w:proofErr w:type="spellEnd"/>
      <w:r>
        <w:t xml:space="preserve"> nicht </w:t>
      </w:r>
      <w:proofErr w:type="spellStart"/>
      <w:r>
        <w:t>werdt</w:t>
      </w:r>
      <w:proofErr w:type="spellEnd"/>
      <w:r>
        <w:t xml:space="preserve"> war. </w:t>
      </w:r>
    </w:p>
    <w:p w14:paraId="2D6D3863" w14:textId="77777777" w:rsidR="00833A43" w:rsidRDefault="00833A43" w:rsidP="00833A43">
      <w:pPr>
        <w:pStyle w:val="StandardWeb"/>
      </w:pPr>
      <w:r>
        <w:t xml:space="preserve">Sage mir aber lieber </w:t>
      </w:r>
      <w:proofErr w:type="spellStart"/>
      <w:r>
        <w:t>freünd</w:t>
      </w:r>
      <w:proofErr w:type="spellEnd"/>
      <w:r>
        <w:t xml:space="preserve"> / was haben alle </w:t>
      </w:r>
      <w:proofErr w:type="spellStart"/>
      <w:r>
        <w:t>tyrannenn</w:t>
      </w:r>
      <w:proofErr w:type="spellEnd"/>
      <w:r>
        <w:t xml:space="preserve"> und </w:t>
      </w:r>
      <w:proofErr w:type="spellStart"/>
      <w:r>
        <w:t>moerder</w:t>
      </w:r>
      <w:proofErr w:type="spellEnd"/>
      <w:r>
        <w:t xml:space="preserve"> / aller Apostel </w:t>
      </w:r>
      <w:proofErr w:type="spellStart"/>
      <w:r>
        <w:t>unnd</w:t>
      </w:r>
      <w:proofErr w:type="spellEnd"/>
      <w:r>
        <w:t xml:space="preserve"> </w:t>
      </w:r>
      <w:proofErr w:type="spellStart"/>
      <w:r>
        <w:t>Merterer</w:t>
      </w:r>
      <w:proofErr w:type="spellEnd"/>
      <w:r>
        <w:t xml:space="preserve"> </w:t>
      </w:r>
      <w:proofErr w:type="spellStart"/>
      <w:r>
        <w:t>zulohn</w:t>
      </w:r>
      <w:proofErr w:type="spellEnd"/>
      <w:r>
        <w:t xml:space="preserve">? alles </w:t>
      </w:r>
      <w:proofErr w:type="spellStart"/>
      <w:r>
        <w:t>hertzeleid</w:t>
      </w:r>
      <w:proofErr w:type="spellEnd"/>
      <w:r>
        <w:t xml:space="preserve"> / und </w:t>
      </w:r>
      <w:proofErr w:type="spellStart"/>
      <w:r>
        <w:t>hellisch</w:t>
      </w:r>
      <w:proofErr w:type="spellEnd"/>
      <w:r>
        <w:t xml:space="preserve"> </w:t>
      </w:r>
      <w:proofErr w:type="spellStart"/>
      <w:r>
        <w:t>feüwr</w:t>
      </w:r>
      <w:proofErr w:type="spellEnd"/>
      <w:r>
        <w:t xml:space="preserve"> in </w:t>
      </w:r>
      <w:proofErr w:type="spellStart"/>
      <w:r>
        <w:t>ewigkeit</w:t>
      </w:r>
      <w:proofErr w:type="spellEnd"/>
      <w:r>
        <w:t xml:space="preserve"> / wie Paulus auch </w:t>
      </w:r>
      <w:proofErr w:type="spellStart"/>
      <w:r>
        <w:t>zeüget</w:t>
      </w:r>
      <w:proofErr w:type="spellEnd"/>
      <w:r>
        <w:t xml:space="preserve"> / da er spricht. Wann Jesus </w:t>
      </w:r>
      <w:proofErr w:type="spellStart"/>
      <w:r>
        <w:t>würt</w:t>
      </w:r>
      <w:proofErr w:type="spellEnd"/>
      <w:r>
        <w:t xml:space="preserve"> offenbar werden / vom </w:t>
      </w:r>
      <w:proofErr w:type="spellStart"/>
      <w:r>
        <w:t>himmel</w:t>
      </w:r>
      <w:proofErr w:type="spellEnd"/>
      <w:r>
        <w:t xml:space="preserve"> / </w:t>
      </w:r>
      <w:proofErr w:type="spellStart"/>
      <w:r>
        <w:t>sampt</w:t>
      </w:r>
      <w:proofErr w:type="spellEnd"/>
      <w:r>
        <w:t xml:space="preserve"> den Engeln seiner </w:t>
      </w:r>
      <w:proofErr w:type="spellStart"/>
      <w:r>
        <w:t>krafft</w:t>
      </w:r>
      <w:proofErr w:type="spellEnd"/>
      <w:r>
        <w:t xml:space="preserve"> / </w:t>
      </w:r>
      <w:proofErr w:type="spellStart"/>
      <w:r>
        <w:t>unnd</w:t>
      </w:r>
      <w:proofErr w:type="spellEnd"/>
      <w:r>
        <w:t xml:space="preserve"> mit </w:t>
      </w:r>
      <w:proofErr w:type="spellStart"/>
      <w:r>
        <w:t>feüwrflammen</w:t>
      </w:r>
      <w:proofErr w:type="spellEnd"/>
      <w:r>
        <w:t xml:space="preserve"> / </w:t>
      </w:r>
      <w:proofErr w:type="spellStart"/>
      <w:r>
        <w:t>würdt</w:t>
      </w:r>
      <w:proofErr w:type="spellEnd"/>
      <w:r>
        <w:t xml:space="preserve"> er </w:t>
      </w:r>
      <w:proofErr w:type="spellStart"/>
      <w:r>
        <w:t>rach</w:t>
      </w:r>
      <w:proofErr w:type="spellEnd"/>
      <w:r>
        <w:t xml:space="preserve"> geben / über die so Gott nicht erkennen / </w:t>
      </w:r>
      <w:proofErr w:type="spellStart"/>
      <w:r>
        <w:t>unnd</w:t>
      </w:r>
      <w:proofErr w:type="spellEnd"/>
      <w:r>
        <w:t xml:space="preserve"> </w:t>
      </w:r>
      <w:proofErr w:type="spellStart"/>
      <w:r>
        <w:t>eüch</w:t>
      </w:r>
      <w:proofErr w:type="spellEnd"/>
      <w:r>
        <w:t xml:space="preserve"> </w:t>
      </w:r>
      <w:proofErr w:type="spellStart"/>
      <w:r>
        <w:t>betrueben</w:t>
      </w:r>
      <w:proofErr w:type="spellEnd"/>
      <w:r>
        <w:t xml:space="preserve"> / welche </w:t>
      </w:r>
      <w:proofErr w:type="spellStart"/>
      <w:r>
        <w:t>pein</w:t>
      </w:r>
      <w:proofErr w:type="spellEnd"/>
      <w:r>
        <w:t xml:space="preserve"> leiden werden / </w:t>
      </w:r>
      <w:proofErr w:type="spellStart"/>
      <w:r>
        <w:t>dz</w:t>
      </w:r>
      <w:proofErr w:type="spellEnd"/>
      <w:r>
        <w:t xml:space="preserve"> ewige verderben / vom </w:t>
      </w:r>
      <w:proofErr w:type="spellStart"/>
      <w:r>
        <w:t>angesicht</w:t>
      </w:r>
      <w:proofErr w:type="spellEnd"/>
      <w:r>
        <w:t xml:space="preserve"> des Herrn / </w:t>
      </w:r>
      <w:proofErr w:type="spellStart"/>
      <w:r>
        <w:t>unnd</w:t>
      </w:r>
      <w:proofErr w:type="spellEnd"/>
      <w:r>
        <w:t xml:space="preserve"> von seiner herrlichen macht / wann er </w:t>
      </w:r>
      <w:proofErr w:type="spellStart"/>
      <w:r>
        <w:t>komen</w:t>
      </w:r>
      <w:proofErr w:type="spellEnd"/>
      <w:r>
        <w:t xml:space="preserve"> </w:t>
      </w:r>
      <w:proofErr w:type="spellStart"/>
      <w:r>
        <w:t>würt</w:t>
      </w:r>
      <w:proofErr w:type="spellEnd"/>
      <w:r>
        <w:t xml:space="preserve"> / das er herrlich erscheine / mit seinen heiligen / </w:t>
      </w:r>
      <w:proofErr w:type="spellStart"/>
      <w:r>
        <w:t>unnd</w:t>
      </w:r>
      <w:proofErr w:type="spellEnd"/>
      <w:r>
        <w:t xml:space="preserve"> wunderbar mit allen </w:t>
      </w:r>
      <w:proofErr w:type="spellStart"/>
      <w:r>
        <w:t>gleübigen</w:t>
      </w:r>
      <w:proofErr w:type="spellEnd"/>
      <w:r>
        <w:t xml:space="preserve">. </w:t>
      </w:r>
    </w:p>
    <w:p w14:paraId="5218FD63" w14:textId="77777777" w:rsidR="00833A43" w:rsidRDefault="00833A43" w:rsidP="00833A43">
      <w:pPr>
        <w:pStyle w:val="StandardWeb"/>
      </w:pPr>
      <w:r>
        <w:t xml:space="preserve">Nun wisset </w:t>
      </w:r>
      <w:proofErr w:type="spellStart"/>
      <w:r>
        <w:t>jr</w:t>
      </w:r>
      <w:proofErr w:type="spellEnd"/>
      <w:r>
        <w:t xml:space="preserve"> (lieben </w:t>
      </w:r>
      <w:proofErr w:type="spellStart"/>
      <w:r>
        <w:t>prediger</w:t>
      </w:r>
      <w:proofErr w:type="spellEnd"/>
      <w:r>
        <w:t xml:space="preserve"> </w:t>
      </w:r>
      <w:proofErr w:type="spellStart"/>
      <w:r>
        <w:t>unnd</w:t>
      </w:r>
      <w:proofErr w:type="spellEnd"/>
      <w:r>
        <w:t xml:space="preserve"> Christen) das in </w:t>
      </w:r>
      <w:proofErr w:type="spellStart"/>
      <w:r>
        <w:t>disem</w:t>
      </w:r>
      <w:proofErr w:type="spellEnd"/>
      <w:r>
        <w:t xml:space="preserve"> 1543. </w:t>
      </w:r>
      <w:proofErr w:type="spellStart"/>
      <w:r>
        <w:t>jar</w:t>
      </w:r>
      <w:proofErr w:type="spellEnd"/>
      <w:r>
        <w:t xml:space="preserve"> / die </w:t>
      </w:r>
      <w:proofErr w:type="spellStart"/>
      <w:r>
        <w:t>welt</w:t>
      </w:r>
      <w:proofErr w:type="spellEnd"/>
      <w:r>
        <w:t xml:space="preserve"> eben gestanden ist 5503. sie kracht / und </w:t>
      </w:r>
      <w:proofErr w:type="spellStart"/>
      <w:r>
        <w:t>moecht</w:t>
      </w:r>
      <w:proofErr w:type="spellEnd"/>
      <w:r>
        <w:t xml:space="preserve"> das sechst </w:t>
      </w:r>
      <w:proofErr w:type="spellStart"/>
      <w:r>
        <w:t>tauset</w:t>
      </w:r>
      <w:proofErr w:type="spellEnd"/>
      <w:r>
        <w:t xml:space="preserve"> </w:t>
      </w:r>
      <w:proofErr w:type="spellStart"/>
      <w:r>
        <w:t>jar</w:t>
      </w:r>
      <w:proofErr w:type="spellEnd"/>
      <w:r>
        <w:t xml:space="preserve"> nicht erlangen. Dann weil die </w:t>
      </w:r>
      <w:proofErr w:type="spellStart"/>
      <w:r>
        <w:t>welt</w:t>
      </w:r>
      <w:proofErr w:type="spellEnd"/>
      <w:r>
        <w:t xml:space="preserve"> so voller </w:t>
      </w:r>
      <w:proofErr w:type="spellStart"/>
      <w:r>
        <w:t>boßheit</w:t>
      </w:r>
      <w:proofErr w:type="spellEnd"/>
      <w:r>
        <w:t xml:space="preserve"> ist / das nicht mehr hinein will / </w:t>
      </w:r>
      <w:proofErr w:type="spellStart"/>
      <w:r>
        <w:t>moecht</w:t>
      </w:r>
      <w:proofErr w:type="spellEnd"/>
      <w:r>
        <w:t xml:space="preserve"> er die tage </w:t>
      </w:r>
      <w:proofErr w:type="spellStart"/>
      <w:r>
        <w:t>verkürtzen</w:t>
      </w:r>
      <w:proofErr w:type="spellEnd"/>
      <w:r>
        <w:t xml:space="preserve"> / </w:t>
      </w:r>
      <w:proofErr w:type="spellStart"/>
      <w:r>
        <w:t>unnd</w:t>
      </w:r>
      <w:proofErr w:type="spellEnd"/>
      <w:r>
        <w:t xml:space="preserve"> (wie mit der </w:t>
      </w:r>
      <w:proofErr w:type="spellStart"/>
      <w:r>
        <w:t>sündfluß</w:t>
      </w:r>
      <w:proofErr w:type="spellEnd"/>
      <w:r>
        <w:t xml:space="preserve"> / also mit dem </w:t>
      </w:r>
      <w:proofErr w:type="spellStart"/>
      <w:r>
        <w:t>feüwr</w:t>
      </w:r>
      <w:proofErr w:type="spellEnd"/>
      <w:r>
        <w:t xml:space="preserve">) eilen. </w:t>
      </w:r>
      <w:proofErr w:type="spellStart"/>
      <w:r>
        <w:t>Drumb</w:t>
      </w:r>
      <w:proofErr w:type="spellEnd"/>
      <w:r>
        <w:t xml:space="preserve"> laßt </w:t>
      </w:r>
      <w:proofErr w:type="spellStart"/>
      <w:r>
        <w:t>unns</w:t>
      </w:r>
      <w:proofErr w:type="spellEnd"/>
      <w:r>
        <w:t xml:space="preserve"> (lieben </w:t>
      </w:r>
      <w:proofErr w:type="spellStart"/>
      <w:r>
        <w:t>herrn</w:t>
      </w:r>
      <w:proofErr w:type="spellEnd"/>
      <w:r>
        <w:t xml:space="preserve"> und </w:t>
      </w:r>
      <w:proofErr w:type="spellStart"/>
      <w:r>
        <w:t>freünde</w:t>
      </w:r>
      <w:proofErr w:type="spellEnd"/>
      <w:r>
        <w:t xml:space="preserve">) folgen unserm lieben Herrn / Gott Jesu Christo / der spricht / </w:t>
      </w:r>
      <w:proofErr w:type="spellStart"/>
      <w:r>
        <w:t>huettet</w:t>
      </w:r>
      <w:proofErr w:type="spellEnd"/>
      <w:r>
        <w:t xml:space="preserve"> </w:t>
      </w:r>
      <w:proofErr w:type="spellStart"/>
      <w:r>
        <w:t>eüch</w:t>
      </w:r>
      <w:proofErr w:type="spellEnd"/>
      <w:r>
        <w:t xml:space="preserve"> / das </w:t>
      </w:r>
      <w:proofErr w:type="spellStart"/>
      <w:r>
        <w:t>eüwre</w:t>
      </w:r>
      <w:proofErr w:type="spellEnd"/>
      <w:r>
        <w:t xml:space="preserve"> </w:t>
      </w:r>
      <w:proofErr w:type="spellStart"/>
      <w:r>
        <w:t>hertzen</w:t>
      </w:r>
      <w:proofErr w:type="spellEnd"/>
      <w:r>
        <w:t xml:space="preserve"> nicht beschweret werden / mit fressen </w:t>
      </w:r>
      <w:proofErr w:type="spellStart"/>
      <w:r>
        <w:t>unnd</w:t>
      </w:r>
      <w:proofErr w:type="spellEnd"/>
      <w:r>
        <w:t xml:space="preserve"> </w:t>
      </w:r>
      <w:proofErr w:type="spellStart"/>
      <w:r>
        <w:t>sauffen</w:t>
      </w:r>
      <w:proofErr w:type="spellEnd"/>
      <w:r>
        <w:t xml:space="preserve"> / </w:t>
      </w:r>
      <w:proofErr w:type="spellStart"/>
      <w:r>
        <w:t>unnd</w:t>
      </w:r>
      <w:proofErr w:type="spellEnd"/>
      <w:r>
        <w:t xml:space="preserve"> mit sorgen der </w:t>
      </w:r>
      <w:proofErr w:type="spellStart"/>
      <w:r>
        <w:t>narung</w:t>
      </w:r>
      <w:proofErr w:type="spellEnd"/>
      <w:r>
        <w:t xml:space="preserve"> / </w:t>
      </w:r>
      <w:proofErr w:type="spellStart"/>
      <w:r>
        <w:t>unnd</w:t>
      </w:r>
      <w:proofErr w:type="spellEnd"/>
      <w:r>
        <w:t xml:space="preserve"> </w:t>
      </w:r>
      <w:proofErr w:type="spellStart"/>
      <w:r>
        <w:t>kome</w:t>
      </w:r>
      <w:proofErr w:type="spellEnd"/>
      <w:r>
        <w:t xml:space="preserve"> </w:t>
      </w:r>
      <w:proofErr w:type="spellStart"/>
      <w:r>
        <w:t>diser</w:t>
      </w:r>
      <w:proofErr w:type="spellEnd"/>
      <w:r>
        <w:t xml:space="preserve"> tag schnell über </w:t>
      </w:r>
      <w:proofErr w:type="spellStart"/>
      <w:r>
        <w:t>eüch</w:t>
      </w:r>
      <w:proofErr w:type="spellEnd"/>
      <w:r>
        <w:t xml:space="preserve"> / dann wie ein fall strick / </w:t>
      </w:r>
      <w:proofErr w:type="spellStart"/>
      <w:r>
        <w:t>würdt</w:t>
      </w:r>
      <w:proofErr w:type="spellEnd"/>
      <w:r>
        <w:t xml:space="preserve"> er kommen / über alle die </w:t>
      </w:r>
      <w:proofErr w:type="spellStart"/>
      <w:r>
        <w:t>auff</w:t>
      </w:r>
      <w:proofErr w:type="spellEnd"/>
      <w:r>
        <w:t xml:space="preserve"> erden </w:t>
      </w:r>
      <w:proofErr w:type="spellStart"/>
      <w:r>
        <w:t>wonen</w:t>
      </w:r>
      <w:proofErr w:type="spellEnd"/>
      <w:r>
        <w:t xml:space="preserve">. So </w:t>
      </w:r>
      <w:proofErr w:type="spellStart"/>
      <w:r>
        <w:t>seyt</w:t>
      </w:r>
      <w:proofErr w:type="spellEnd"/>
      <w:r>
        <w:t xml:space="preserve"> nun wacker allezeit / und bettet / das </w:t>
      </w:r>
      <w:proofErr w:type="spellStart"/>
      <w:r>
        <w:t>jr</w:t>
      </w:r>
      <w:proofErr w:type="spellEnd"/>
      <w:r>
        <w:t xml:space="preserve"> </w:t>
      </w:r>
      <w:proofErr w:type="spellStart"/>
      <w:r>
        <w:t>wirdig</w:t>
      </w:r>
      <w:proofErr w:type="spellEnd"/>
      <w:r>
        <w:t xml:space="preserve"> </w:t>
      </w:r>
      <w:proofErr w:type="spellStart"/>
      <w:r>
        <w:t>moecht</w:t>
      </w:r>
      <w:proofErr w:type="spellEnd"/>
      <w:r>
        <w:t xml:space="preserve"> werden / </w:t>
      </w:r>
      <w:proofErr w:type="spellStart"/>
      <w:r>
        <w:t>zuentfliehen</w:t>
      </w:r>
      <w:proofErr w:type="spellEnd"/>
      <w:r>
        <w:t xml:space="preserve"> </w:t>
      </w:r>
      <w:proofErr w:type="spellStart"/>
      <w:r>
        <w:t>disem</w:t>
      </w:r>
      <w:proofErr w:type="spellEnd"/>
      <w:r>
        <w:t xml:space="preserve"> allem / das </w:t>
      </w:r>
      <w:proofErr w:type="spellStart"/>
      <w:r>
        <w:t>gescheen</w:t>
      </w:r>
      <w:proofErr w:type="spellEnd"/>
      <w:r>
        <w:t xml:space="preserve"> soll / und zustehen für des </w:t>
      </w:r>
      <w:proofErr w:type="spellStart"/>
      <w:r>
        <w:t>menschen</w:t>
      </w:r>
      <w:proofErr w:type="spellEnd"/>
      <w:r>
        <w:t xml:space="preserve"> </w:t>
      </w:r>
      <w:proofErr w:type="spellStart"/>
      <w:r>
        <w:t>sone</w:t>
      </w:r>
      <w:proofErr w:type="spellEnd"/>
      <w:r>
        <w:t xml:space="preserve">. Welchem </w:t>
      </w:r>
      <w:proofErr w:type="spellStart"/>
      <w:r>
        <w:t>seye</w:t>
      </w:r>
      <w:proofErr w:type="spellEnd"/>
      <w:r>
        <w:t xml:space="preserve"> lob ehre </w:t>
      </w:r>
      <w:proofErr w:type="spellStart"/>
      <w:r>
        <w:t>danck</w:t>
      </w:r>
      <w:proofErr w:type="spellEnd"/>
      <w:r>
        <w:t xml:space="preserve"> / </w:t>
      </w:r>
      <w:proofErr w:type="spellStart"/>
      <w:r>
        <w:t>sampt</w:t>
      </w:r>
      <w:proofErr w:type="spellEnd"/>
      <w:r>
        <w:t xml:space="preserve"> dem </w:t>
      </w:r>
      <w:proofErr w:type="spellStart"/>
      <w:r>
        <w:t>vatter</w:t>
      </w:r>
      <w:proofErr w:type="spellEnd"/>
      <w:r>
        <w:t xml:space="preserve"> / </w:t>
      </w:r>
      <w:proofErr w:type="spellStart"/>
      <w:r>
        <w:t>unnd</w:t>
      </w:r>
      <w:proofErr w:type="spellEnd"/>
      <w:r>
        <w:t xml:space="preserve"> dem heiligen geist / das er </w:t>
      </w:r>
      <w:proofErr w:type="spellStart"/>
      <w:r>
        <w:t>unns</w:t>
      </w:r>
      <w:proofErr w:type="spellEnd"/>
      <w:r>
        <w:t xml:space="preserve"> arme </w:t>
      </w:r>
      <w:proofErr w:type="spellStart"/>
      <w:r>
        <w:t>sünder</w:t>
      </w:r>
      <w:proofErr w:type="spellEnd"/>
      <w:r>
        <w:t xml:space="preserve"> / nicht allein </w:t>
      </w:r>
      <w:proofErr w:type="spellStart"/>
      <w:r>
        <w:t>behuet</w:t>
      </w:r>
      <w:proofErr w:type="spellEnd"/>
      <w:r>
        <w:t xml:space="preserve"> vor allem übel / </w:t>
      </w:r>
      <w:proofErr w:type="spellStart"/>
      <w:r>
        <w:t>unnd</w:t>
      </w:r>
      <w:proofErr w:type="spellEnd"/>
      <w:r>
        <w:t xml:space="preserve"> </w:t>
      </w:r>
      <w:proofErr w:type="spellStart"/>
      <w:r>
        <w:t>erneret</w:t>
      </w:r>
      <w:proofErr w:type="spellEnd"/>
      <w:r>
        <w:t xml:space="preserve"> wie </w:t>
      </w:r>
      <w:proofErr w:type="spellStart"/>
      <w:r>
        <w:t>kinder</w:t>
      </w:r>
      <w:proofErr w:type="spellEnd"/>
      <w:r>
        <w:t xml:space="preserve"> / sondern auch wann wir </w:t>
      </w:r>
      <w:proofErr w:type="spellStart"/>
      <w:r>
        <w:t>dises</w:t>
      </w:r>
      <w:proofErr w:type="spellEnd"/>
      <w:r>
        <w:t xml:space="preserve"> </w:t>
      </w:r>
      <w:proofErr w:type="spellStart"/>
      <w:r>
        <w:t>jamertals</w:t>
      </w:r>
      <w:proofErr w:type="spellEnd"/>
      <w:r>
        <w:t xml:space="preserve"> satt </w:t>
      </w:r>
      <w:proofErr w:type="spellStart"/>
      <w:r>
        <w:t>entschlauffen</w:t>
      </w:r>
      <w:proofErr w:type="spellEnd"/>
      <w:r>
        <w:t xml:space="preserve"> werden / von todten </w:t>
      </w:r>
      <w:proofErr w:type="spellStart"/>
      <w:r>
        <w:t>aufferwecken</w:t>
      </w:r>
      <w:proofErr w:type="spellEnd"/>
      <w:r>
        <w:t xml:space="preserve"> </w:t>
      </w:r>
      <w:proofErr w:type="spellStart"/>
      <w:r>
        <w:t>würt</w:t>
      </w:r>
      <w:proofErr w:type="spellEnd"/>
      <w:r>
        <w:t xml:space="preserve"> / mit leib und </w:t>
      </w:r>
      <w:proofErr w:type="spellStart"/>
      <w:r>
        <w:t>sele</w:t>
      </w:r>
      <w:proofErr w:type="spellEnd"/>
      <w:r>
        <w:t xml:space="preserve"> </w:t>
      </w:r>
      <w:proofErr w:type="spellStart"/>
      <w:r>
        <w:t>verkleret</w:t>
      </w:r>
      <w:proofErr w:type="spellEnd"/>
      <w:r>
        <w:t xml:space="preserve"> / und durch </w:t>
      </w:r>
      <w:proofErr w:type="spellStart"/>
      <w:r>
        <w:t>Gottet</w:t>
      </w:r>
      <w:proofErr w:type="spellEnd"/>
      <w:r>
        <w:t xml:space="preserve"> / wie er </w:t>
      </w:r>
      <w:proofErr w:type="spellStart"/>
      <w:r>
        <w:t>yetzt</w:t>
      </w:r>
      <w:proofErr w:type="spellEnd"/>
      <w:r>
        <w:t xml:space="preserve"> zur rechten </w:t>
      </w:r>
      <w:proofErr w:type="spellStart"/>
      <w:r>
        <w:t>hand</w:t>
      </w:r>
      <w:proofErr w:type="spellEnd"/>
      <w:r>
        <w:t xml:space="preserve"> des </w:t>
      </w:r>
      <w:proofErr w:type="spellStart"/>
      <w:r>
        <w:t>vatters</w:t>
      </w:r>
      <w:proofErr w:type="spellEnd"/>
      <w:r>
        <w:t xml:space="preserve"> sitzt / </w:t>
      </w:r>
      <w:proofErr w:type="spellStart"/>
      <w:r>
        <w:t>unnd</w:t>
      </w:r>
      <w:proofErr w:type="spellEnd"/>
      <w:r>
        <w:t xml:space="preserve"> </w:t>
      </w:r>
      <w:proofErr w:type="spellStart"/>
      <w:r>
        <w:t>bey</w:t>
      </w:r>
      <w:proofErr w:type="spellEnd"/>
      <w:r>
        <w:t xml:space="preserve"> Gott im </w:t>
      </w:r>
      <w:proofErr w:type="spellStart"/>
      <w:r>
        <w:t>himmel</w:t>
      </w:r>
      <w:proofErr w:type="spellEnd"/>
      <w:r>
        <w:t xml:space="preserve"> / wie die Engel leben / und wie Sonn und Stern / scheinen lassen </w:t>
      </w:r>
      <w:proofErr w:type="spellStart"/>
      <w:r>
        <w:t>würdt</w:t>
      </w:r>
      <w:proofErr w:type="spellEnd"/>
      <w:r>
        <w:t xml:space="preserve"> in </w:t>
      </w:r>
      <w:proofErr w:type="spellStart"/>
      <w:r>
        <w:t>ewigkeit</w:t>
      </w:r>
      <w:proofErr w:type="spellEnd"/>
      <w:r>
        <w:t xml:space="preserve"> / AMEN. </w:t>
      </w:r>
    </w:p>
    <w:p w14:paraId="23BDAD7C" w14:textId="77777777" w:rsidR="00833A43" w:rsidRDefault="00833A43" w:rsidP="00833A43">
      <w:pPr>
        <w:pStyle w:val="StandardWeb"/>
      </w:pPr>
      <w:proofErr w:type="spellStart"/>
      <w:r>
        <w:t>Dise</w:t>
      </w:r>
      <w:proofErr w:type="spellEnd"/>
      <w:r>
        <w:t xml:space="preserve"> </w:t>
      </w:r>
      <w:proofErr w:type="spellStart"/>
      <w:r>
        <w:t>verantwurttung</w:t>
      </w:r>
      <w:proofErr w:type="spellEnd"/>
      <w:r>
        <w:t xml:space="preserve"> / wider aller </w:t>
      </w:r>
      <w:proofErr w:type="spellStart"/>
      <w:r>
        <w:t>prediger</w:t>
      </w:r>
      <w:proofErr w:type="spellEnd"/>
      <w:r>
        <w:t xml:space="preserve"> </w:t>
      </w:r>
      <w:proofErr w:type="spellStart"/>
      <w:r>
        <w:t>verkleger</w:t>
      </w:r>
      <w:proofErr w:type="spellEnd"/>
      <w:r>
        <w:t xml:space="preserve"> / </w:t>
      </w:r>
      <w:proofErr w:type="spellStart"/>
      <w:r>
        <w:t>unnd</w:t>
      </w:r>
      <w:proofErr w:type="spellEnd"/>
      <w:r>
        <w:t xml:space="preserve"> </w:t>
      </w:r>
      <w:proofErr w:type="spellStart"/>
      <w:r>
        <w:t>verfolger</w:t>
      </w:r>
      <w:proofErr w:type="spellEnd"/>
      <w:r>
        <w:t xml:space="preserve"> / </w:t>
      </w:r>
      <w:proofErr w:type="spellStart"/>
      <w:r>
        <w:t>auff</w:t>
      </w:r>
      <w:proofErr w:type="spellEnd"/>
      <w:r>
        <w:t xml:space="preserve"> der heiligen </w:t>
      </w:r>
      <w:proofErr w:type="spellStart"/>
      <w:r>
        <w:t>dreiheit</w:t>
      </w:r>
      <w:proofErr w:type="spellEnd"/>
      <w:r>
        <w:t xml:space="preserve"> </w:t>
      </w:r>
      <w:proofErr w:type="spellStart"/>
      <w:r>
        <w:t>grund</w:t>
      </w:r>
      <w:proofErr w:type="spellEnd"/>
      <w:r>
        <w:t xml:space="preserve"> </w:t>
      </w:r>
      <w:proofErr w:type="spellStart"/>
      <w:r>
        <w:t>erbauwet</w:t>
      </w:r>
      <w:proofErr w:type="spellEnd"/>
      <w:r>
        <w:t xml:space="preserve"> / </w:t>
      </w:r>
      <w:proofErr w:type="spellStart"/>
      <w:r>
        <w:t>seye</w:t>
      </w:r>
      <w:proofErr w:type="spellEnd"/>
      <w:r>
        <w:t xml:space="preserve"> </w:t>
      </w:r>
      <w:proofErr w:type="spellStart"/>
      <w:r>
        <w:t>darumb</w:t>
      </w:r>
      <w:proofErr w:type="spellEnd"/>
      <w:r>
        <w:t xml:space="preserve"> allen </w:t>
      </w:r>
      <w:proofErr w:type="spellStart"/>
      <w:r>
        <w:t>predigern</w:t>
      </w:r>
      <w:proofErr w:type="spellEnd"/>
      <w:r>
        <w:t xml:space="preserve"> zu ehren / </w:t>
      </w:r>
      <w:proofErr w:type="spellStart"/>
      <w:r>
        <w:t>unnd</w:t>
      </w:r>
      <w:proofErr w:type="spellEnd"/>
      <w:r>
        <w:t xml:space="preserve"> Christen zu </w:t>
      </w:r>
      <w:proofErr w:type="spellStart"/>
      <w:r>
        <w:t>trost</w:t>
      </w:r>
      <w:proofErr w:type="spellEnd"/>
      <w:r>
        <w:t xml:space="preserve"> </w:t>
      </w:r>
      <w:proofErr w:type="spellStart"/>
      <w:r>
        <w:t>gestellet</w:t>
      </w:r>
      <w:proofErr w:type="spellEnd"/>
      <w:r>
        <w:t xml:space="preserve"> / das wir erfunden wurden / als die nichts </w:t>
      </w:r>
      <w:proofErr w:type="spellStart"/>
      <w:r>
        <w:t>jhe</w:t>
      </w:r>
      <w:proofErr w:type="spellEnd"/>
      <w:r>
        <w:t xml:space="preserve"> </w:t>
      </w:r>
      <w:proofErr w:type="spellStart"/>
      <w:r>
        <w:t>geleret</w:t>
      </w:r>
      <w:proofErr w:type="spellEnd"/>
      <w:r>
        <w:t xml:space="preserve"> / </w:t>
      </w:r>
      <w:proofErr w:type="spellStart"/>
      <w:r>
        <w:t>yetz</w:t>
      </w:r>
      <w:proofErr w:type="spellEnd"/>
      <w:r>
        <w:t xml:space="preserve"> </w:t>
      </w:r>
      <w:proofErr w:type="spellStart"/>
      <w:r>
        <w:t>leren</w:t>
      </w:r>
      <w:proofErr w:type="spellEnd"/>
      <w:r>
        <w:t xml:space="preserve"> / noch </w:t>
      </w:r>
      <w:proofErr w:type="spellStart"/>
      <w:r>
        <w:t>leren</w:t>
      </w:r>
      <w:proofErr w:type="spellEnd"/>
      <w:r>
        <w:t xml:space="preserve"> </w:t>
      </w:r>
      <w:proofErr w:type="spellStart"/>
      <w:r>
        <w:t>woellen</w:t>
      </w:r>
      <w:proofErr w:type="spellEnd"/>
      <w:r>
        <w:t xml:space="preserve"> / dann was die heiligen </w:t>
      </w:r>
      <w:proofErr w:type="spellStart"/>
      <w:r>
        <w:t>dreiheit</w:t>
      </w:r>
      <w:proofErr w:type="spellEnd"/>
      <w:r>
        <w:t xml:space="preserve"> </w:t>
      </w:r>
      <w:proofErr w:type="spellStart"/>
      <w:r>
        <w:t>selbs</w:t>
      </w:r>
      <w:proofErr w:type="spellEnd"/>
      <w:r>
        <w:t xml:space="preserve"> / durch alle Christen </w:t>
      </w:r>
      <w:proofErr w:type="spellStart"/>
      <w:r>
        <w:t>geleret</w:t>
      </w:r>
      <w:proofErr w:type="spellEnd"/>
      <w:r>
        <w:t xml:space="preserve"> hat / noch </w:t>
      </w:r>
      <w:proofErr w:type="spellStart"/>
      <w:r>
        <w:t>leret</w:t>
      </w:r>
      <w:proofErr w:type="spellEnd"/>
      <w:r>
        <w:t xml:space="preserve"> / </w:t>
      </w:r>
      <w:proofErr w:type="spellStart"/>
      <w:r>
        <w:t>würt</w:t>
      </w:r>
      <w:proofErr w:type="spellEnd"/>
      <w:r>
        <w:t xml:space="preserve"> </w:t>
      </w:r>
      <w:proofErr w:type="spellStart"/>
      <w:r>
        <w:t>leren</w:t>
      </w:r>
      <w:proofErr w:type="spellEnd"/>
      <w:r>
        <w:t xml:space="preserve"> / und das wir </w:t>
      </w:r>
      <w:proofErr w:type="spellStart"/>
      <w:r>
        <w:t>selbs</w:t>
      </w:r>
      <w:proofErr w:type="spellEnd"/>
      <w:r>
        <w:t xml:space="preserve"> am Jüngsten tage / </w:t>
      </w:r>
      <w:proofErr w:type="spellStart"/>
      <w:r>
        <w:t>woellen</w:t>
      </w:r>
      <w:proofErr w:type="spellEnd"/>
      <w:r>
        <w:t xml:space="preserve"> </w:t>
      </w:r>
      <w:proofErr w:type="spellStart"/>
      <w:r>
        <w:t>unnd</w:t>
      </w:r>
      <w:proofErr w:type="spellEnd"/>
      <w:r>
        <w:t xml:space="preserve"> werden / an leib </w:t>
      </w:r>
      <w:proofErr w:type="spellStart"/>
      <w:r>
        <w:t>unnd</w:t>
      </w:r>
      <w:proofErr w:type="spellEnd"/>
      <w:r>
        <w:t xml:space="preserve"> </w:t>
      </w:r>
      <w:proofErr w:type="spellStart"/>
      <w:r>
        <w:t>seel</w:t>
      </w:r>
      <w:proofErr w:type="spellEnd"/>
      <w:r>
        <w:t xml:space="preserve"> </w:t>
      </w:r>
      <w:proofErr w:type="spellStart"/>
      <w:r>
        <w:t>empfahen</w:t>
      </w:r>
      <w:proofErr w:type="spellEnd"/>
      <w:r>
        <w:t xml:space="preserve">. </w:t>
      </w:r>
    </w:p>
    <w:p w14:paraId="3EB544D0" w14:textId="77777777" w:rsidR="00833A43" w:rsidRDefault="00833A43" w:rsidP="00833A43">
      <w:pPr>
        <w:pStyle w:val="StandardWeb"/>
      </w:pPr>
      <w:proofErr w:type="spellStart"/>
      <w:r>
        <w:t>Auff</w:t>
      </w:r>
      <w:proofErr w:type="spellEnd"/>
      <w:r>
        <w:t xml:space="preserve"> das wir aber / unsere </w:t>
      </w:r>
      <w:proofErr w:type="spellStart"/>
      <w:r>
        <w:t>verkleger</w:t>
      </w:r>
      <w:proofErr w:type="spellEnd"/>
      <w:r>
        <w:t xml:space="preserve"> und </w:t>
      </w:r>
      <w:proofErr w:type="spellStart"/>
      <w:r>
        <w:t>verfolger</w:t>
      </w:r>
      <w:proofErr w:type="spellEnd"/>
      <w:r>
        <w:t xml:space="preserve"> / auch zur </w:t>
      </w:r>
      <w:proofErr w:type="spellStart"/>
      <w:r>
        <w:t>busse</w:t>
      </w:r>
      <w:proofErr w:type="spellEnd"/>
      <w:r>
        <w:t xml:space="preserve"> </w:t>
      </w:r>
      <w:proofErr w:type="spellStart"/>
      <w:r>
        <w:t>ruffen</w:t>
      </w:r>
      <w:proofErr w:type="spellEnd"/>
      <w:r>
        <w:t xml:space="preserve"> / und (wo sie nicht </w:t>
      </w:r>
      <w:proofErr w:type="spellStart"/>
      <w:r>
        <w:t>auff</w:t>
      </w:r>
      <w:proofErr w:type="spellEnd"/>
      <w:r>
        <w:t xml:space="preserve"> </w:t>
      </w:r>
      <w:proofErr w:type="spellStart"/>
      <w:r>
        <w:t>hoeren</w:t>
      </w:r>
      <w:proofErr w:type="spellEnd"/>
      <w:r>
        <w:t xml:space="preserve"> / das Evangelium </w:t>
      </w:r>
      <w:proofErr w:type="spellStart"/>
      <w:r>
        <w:t>zufressen</w:t>
      </w:r>
      <w:proofErr w:type="spellEnd"/>
      <w:r>
        <w:t xml:space="preserve">) wir an </w:t>
      </w:r>
      <w:proofErr w:type="spellStart"/>
      <w:r>
        <w:t>jren</w:t>
      </w:r>
      <w:proofErr w:type="spellEnd"/>
      <w:r>
        <w:t xml:space="preserve"> </w:t>
      </w:r>
      <w:proofErr w:type="spellStart"/>
      <w:r>
        <w:t>verdamnus</w:t>
      </w:r>
      <w:proofErr w:type="spellEnd"/>
      <w:r>
        <w:t xml:space="preserve"> unschuldig </w:t>
      </w:r>
      <w:proofErr w:type="spellStart"/>
      <w:r>
        <w:t>seyen</w:t>
      </w:r>
      <w:proofErr w:type="spellEnd"/>
      <w:r>
        <w:t xml:space="preserve"> / so laßt uns zum </w:t>
      </w:r>
      <w:proofErr w:type="spellStart"/>
      <w:r>
        <w:t>beschlus</w:t>
      </w:r>
      <w:proofErr w:type="spellEnd"/>
      <w:r>
        <w:t xml:space="preserve"> / </w:t>
      </w:r>
      <w:proofErr w:type="spellStart"/>
      <w:r>
        <w:t>dises</w:t>
      </w:r>
      <w:proofErr w:type="spellEnd"/>
      <w:r>
        <w:t xml:space="preserve"> </w:t>
      </w:r>
      <w:proofErr w:type="spellStart"/>
      <w:r>
        <w:t>Buechleins</w:t>
      </w:r>
      <w:proofErr w:type="spellEnd"/>
      <w:r>
        <w:t xml:space="preserve"> anzeigen / erstlich was sie für </w:t>
      </w:r>
      <w:proofErr w:type="spellStart"/>
      <w:r>
        <w:t>leüte</w:t>
      </w:r>
      <w:proofErr w:type="spellEnd"/>
      <w:r>
        <w:t xml:space="preserve"> / </w:t>
      </w:r>
      <w:proofErr w:type="spellStart"/>
      <w:r>
        <w:t>unnd</w:t>
      </w:r>
      <w:proofErr w:type="spellEnd"/>
      <w:r>
        <w:t xml:space="preserve"> </w:t>
      </w:r>
      <w:proofErr w:type="spellStart"/>
      <w:r>
        <w:t>warumb</w:t>
      </w:r>
      <w:proofErr w:type="spellEnd"/>
      <w:r>
        <w:t xml:space="preserve"> sie den </w:t>
      </w:r>
      <w:proofErr w:type="spellStart"/>
      <w:r>
        <w:t>predigern</w:t>
      </w:r>
      <w:proofErr w:type="spellEnd"/>
      <w:r>
        <w:t xml:space="preserve"> so feind </w:t>
      </w:r>
      <w:proofErr w:type="spellStart"/>
      <w:r>
        <w:t>seyen</w:t>
      </w:r>
      <w:proofErr w:type="spellEnd"/>
      <w:r>
        <w:t xml:space="preserve"> / darnach wie sich </w:t>
      </w:r>
      <w:proofErr w:type="spellStart"/>
      <w:r>
        <w:t>beyde</w:t>
      </w:r>
      <w:proofErr w:type="spellEnd"/>
      <w:r>
        <w:t xml:space="preserve"> </w:t>
      </w:r>
      <w:proofErr w:type="spellStart"/>
      <w:r>
        <w:t>prediger</w:t>
      </w:r>
      <w:proofErr w:type="spellEnd"/>
      <w:r>
        <w:t xml:space="preserve"> / mit dem </w:t>
      </w:r>
      <w:proofErr w:type="spellStart"/>
      <w:r>
        <w:t>wortt</w:t>
      </w:r>
      <w:proofErr w:type="spellEnd"/>
      <w:r>
        <w:t xml:space="preserve"> und Oberkeit / mit dem </w:t>
      </w:r>
      <w:proofErr w:type="spellStart"/>
      <w:r>
        <w:t>schwerdt</w:t>
      </w:r>
      <w:proofErr w:type="spellEnd"/>
      <w:r>
        <w:t xml:space="preserve"> halten soll / gegen solche Gottes und Christi feinde. </w:t>
      </w:r>
    </w:p>
    <w:p w14:paraId="4B1DC670" w14:textId="77777777" w:rsidR="00833A43" w:rsidRDefault="00833A43" w:rsidP="00833A43">
      <w:pPr>
        <w:pStyle w:val="StandardWeb"/>
      </w:pPr>
      <w:r>
        <w:t xml:space="preserve">Die </w:t>
      </w:r>
      <w:proofErr w:type="spellStart"/>
      <w:r>
        <w:t>verkleger</w:t>
      </w:r>
      <w:proofErr w:type="spellEnd"/>
      <w:r>
        <w:t xml:space="preserve"> und </w:t>
      </w:r>
      <w:proofErr w:type="spellStart"/>
      <w:r>
        <w:t>verfolger</w:t>
      </w:r>
      <w:proofErr w:type="spellEnd"/>
      <w:r>
        <w:t xml:space="preserve"> / aller Evangelischen </w:t>
      </w:r>
      <w:proofErr w:type="spellStart"/>
      <w:r>
        <w:t>prediger</w:t>
      </w:r>
      <w:proofErr w:type="spellEnd"/>
      <w:r>
        <w:t xml:space="preserve"> / sind in </w:t>
      </w:r>
      <w:proofErr w:type="spellStart"/>
      <w:r>
        <w:t>grund</w:t>
      </w:r>
      <w:proofErr w:type="spellEnd"/>
      <w:r>
        <w:t xml:space="preserve"> nichts anders / dann </w:t>
      </w:r>
      <w:proofErr w:type="spellStart"/>
      <w:r>
        <w:t>übertretter</w:t>
      </w:r>
      <w:proofErr w:type="spellEnd"/>
      <w:r>
        <w:t xml:space="preserve"> / des </w:t>
      </w:r>
      <w:proofErr w:type="spellStart"/>
      <w:r>
        <w:t>natuerlichen</w:t>
      </w:r>
      <w:proofErr w:type="spellEnd"/>
      <w:r>
        <w:t xml:space="preserve"> </w:t>
      </w:r>
      <w:proofErr w:type="spellStart"/>
      <w:r>
        <w:t>gesatzs</w:t>
      </w:r>
      <w:proofErr w:type="spellEnd"/>
      <w:r>
        <w:t xml:space="preserve"> / </w:t>
      </w:r>
      <w:proofErr w:type="spellStart"/>
      <w:r>
        <w:t>unn</w:t>
      </w:r>
      <w:proofErr w:type="spellEnd"/>
      <w:r>
        <w:t xml:space="preserve"> der </w:t>
      </w:r>
      <w:proofErr w:type="spellStart"/>
      <w:r>
        <w:t>zehen</w:t>
      </w:r>
      <w:proofErr w:type="spellEnd"/>
      <w:r>
        <w:t xml:space="preserve"> </w:t>
      </w:r>
      <w:proofErr w:type="spellStart"/>
      <w:r>
        <w:t>gebotte</w:t>
      </w:r>
      <w:proofErr w:type="spellEnd"/>
      <w:r>
        <w:t xml:space="preserve"> / mit </w:t>
      </w:r>
      <w:proofErr w:type="spellStart"/>
      <w:r>
        <w:t>gedancken</w:t>
      </w:r>
      <w:proofErr w:type="spellEnd"/>
      <w:r>
        <w:t xml:space="preserve"> </w:t>
      </w:r>
      <w:proofErr w:type="spellStart"/>
      <w:r>
        <w:t>wortten</w:t>
      </w:r>
      <w:proofErr w:type="spellEnd"/>
      <w:r>
        <w:t xml:space="preserve"> / </w:t>
      </w:r>
      <w:proofErr w:type="spellStart"/>
      <w:r>
        <w:t>wercken</w:t>
      </w:r>
      <w:proofErr w:type="spellEnd"/>
      <w:r>
        <w:t xml:space="preserve"> / durch Gottes </w:t>
      </w:r>
      <w:proofErr w:type="spellStart"/>
      <w:r>
        <w:t>draeüwortte</w:t>
      </w:r>
      <w:proofErr w:type="spellEnd"/>
      <w:r>
        <w:t xml:space="preserve"> / </w:t>
      </w:r>
      <w:proofErr w:type="spellStart"/>
      <w:r>
        <w:t>darzu</w:t>
      </w:r>
      <w:proofErr w:type="spellEnd"/>
      <w:r>
        <w:t xml:space="preserve"> </w:t>
      </w:r>
      <w:proofErr w:type="spellStart"/>
      <w:r>
        <w:t>verurtteilt</w:t>
      </w:r>
      <w:proofErr w:type="spellEnd"/>
      <w:r>
        <w:t xml:space="preserve"> und </w:t>
      </w:r>
      <w:proofErr w:type="spellStart"/>
      <w:r>
        <w:t>verdamapt</w:t>
      </w:r>
      <w:proofErr w:type="spellEnd"/>
      <w:r>
        <w:t xml:space="preserve"> / das sie </w:t>
      </w:r>
      <w:proofErr w:type="spellStart"/>
      <w:r>
        <w:t>zeytlich</w:t>
      </w:r>
      <w:proofErr w:type="spellEnd"/>
      <w:r>
        <w:t xml:space="preserve"> und ewiglich </w:t>
      </w:r>
      <w:proofErr w:type="spellStart"/>
      <w:r>
        <w:t>geplaget</w:t>
      </w:r>
      <w:proofErr w:type="spellEnd"/>
      <w:r>
        <w:t xml:space="preserve"> werden sollen / wo sie nicht </w:t>
      </w:r>
      <w:proofErr w:type="spellStart"/>
      <w:r>
        <w:t>busse</w:t>
      </w:r>
      <w:proofErr w:type="spellEnd"/>
      <w:r>
        <w:t xml:space="preserve"> thun / und glauben dem Evangelio Gottes von Christo / wie die Evangelische </w:t>
      </w:r>
      <w:proofErr w:type="spellStart"/>
      <w:r>
        <w:t>prediger</w:t>
      </w:r>
      <w:proofErr w:type="spellEnd"/>
      <w:r>
        <w:t xml:space="preserve"> </w:t>
      </w:r>
      <w:proofErr w:type="spellStart"/>
      <w:r>
        <w:t>leren</w:t>
      </w:r>
      <w:proofErr w:type="spellEnd"/>
      <w:r>
        <w:t xml:space="preserve">. </w:t>
      </w:r>
    </w:p>
    <w:p w14:paraId="50529F96" w14:textId="77777777" w:rsidR="00833A43" w:rsidRDefault="00833A43" w:rsidP="00833A43">
      <w:pPr>
        <w:pStyle w:val="StandardWeb"/>
      </w:pPr>
      <w:r>
        <w:t xml:space="preserve">Das sie aber den </w:t>
      </w:r>
      <w:proofErr w:type="spellStart"/>
      <w:r>
        <w:t>predigern</w:t>
      </w:r>
      <w:proofErr w:type="spellEnd"/>
      <w:r>
        <w:t xml:space="preserve"> gar feind sind / das sie nicht allein / über sie verklagen / sondern auch sie verfolgen / berauben / </w:t>
      </w:r>
      <w:proofErr w:type="spellStart"/>
      <w:r>
        <w:t>moerden</w:t>
      </w:r>
      <w:proofErr w:type="spellEnd"/>
      <w:r>
        <w:t xml:space="preserve"> / </w:t>
      </w:r>
      <w:proofErr w:type="spellStart"/>
      <w:r>
        <w:t>geschicht</w:t>
      </w:r>
      <w:proofErr w:type="spellEnd"/>
      <w:r>
        <w:t xml:space="preserve"> allermeist </w:t>
      </w:r>
      <w:proofErr w:type="spellStart"/>
      <w:r>
        <w:t>diser</w:t>
      </w:r>
      <w:proofErr w:type="spellEnd"/>
      <w:r>
        <w:t xml:space="preserve"> </w:t>
      </w:r>
      <w:proofErr w:type="spellStart"/>
      <w:r>
        <w:t>ursach</w:t>
      </w:r>
      <w:proofErr w:type="spellEnd"/>
      <w:r>
        <w:t xml:space="preserve"> halben. Sie </w:t>
      </w:r>
      <w:proofErr w:type="spellStart"/>
      <w:r>
        <w:t>hoeren</w:t>
      </w:r>
      <w:proofErr w:type="spellEnd"/>
      <w:r>
        <w:t xml:space="preserve"> in allen predigten / wie sie Gotte </w:t>
      </w:r>
      <w:proofErr w:type="spellStart"/>
      <w:r>
        <w:t>verechter</w:t>
      </w:r>
      <w:proofErr w:type="spellEnd"/>
      <w:r>
        <w:t xml:space="preserve"> / falsche </w:t>
      </w:r>
      <w:proofErr w:type="spellStart"/>
      <w:r>
        <w:t>zeügen</w:t>
      </w:r>
      <w:proofErr w:type="spellEnd"/>
      <w:r>
        <w:t xml:space="preserve"> / </w:t>
      </w:r>
      <w:proofErr w:type="spellStart"/>
      <w:r>
        <w:t>rachgyrig</w:t>
      </w:r>
      <w:proofErr w:type="spellEnd"/>
      <w:r>
        <w:t xml:space="preserve"> / ungehorsam / </w:t>
      </w:r>
      <w:proofErr w:type="spellStart"/>
      <w:r>
        <w:t>eherbrecher</w:t>
      </w:r>
      <w:proofErr w:type="spellEnd"/>
      <w:r>
        <w:t xml:space="preserve"> / </w:t>
      </w:r>
      <w:proofErr w:type="spellStart"/>
      <w:r>
        <w:t>todschleger</w:t>
      </w:r>
      <w:proofErr w:type="spellEnd"/>
      <w:r>
        <w:t xml:space="preserve"> / </w:t>
      </w:r>
      <w:proofErr w:type="spellStart"/>
      <w:r>
        <w:t>diebe</w:t>
      </w:r>
      <w:proofErr w:type="spellEnd"/>
      <w:r>
        <w:t xml:space="preserve"> / </w:t>
      </w:r>
      <w:proofErr w:type="spellStart"/>
      <w:r>
        <w:t>geitzig</w:t>
      </w:r>
      <w:proofErr w:type="spellEnd"/>
      <w:r>
        <w:t xml:space="preserve"> sind / und wie sie gehen </w:t>
      </w:r>
      <w:proofErr w:type="spellStart"/>
      <w:r>
        <w:t>unnd</w:t>
      </w:r>
      <w:proofErr w:type="spellEnd"/>
      <w:r>
        <w:t xml:space="preserve"> stehen für Gott / nach dem </w:t>
      </w:r>
      <w:proofErr w:type="spellStart"/>
      <w:r>
        <w:t>gesatz</w:t>
      </w:r>
      <w:proofErr w:type="spellEnd"/>
      <w:r>
        <w:t xml:space="preserve"> verflucht / welche </w:t>
      </w:r>
      <w:proofErr w:type="spellStart"/>
      <w:r>
        <w:t>gesatzpredig</w:t>
      </w:r>
      <w:proofErr w:type="spellEnd"/>
      <w:r>
        <w:t xml:space="preserve"> / dem zarten </w:t>
      </w:r>
      <w:proofErr w:type="spellStart"/>
      <w:r>
        <w:t>früchtlein</w:t>
      </w:r>
      <w:proofErr w:type="spellEnd"/>
      <w:r>
        <w:t xml:space="preserve"> / </w:t>
      </w:r>
      <w:proofErr w:type="spellStart"/>
      <w:r>
        <w:t>seer</w:t>
      </w:r>
      <w:proofErr w:type="spellEnd"/>
      <w:r>
        <w:t xml:space="preserve"> </w:t>
      </w:r>
      <w:proofErr w:type="spellStart"/>
      <w:r>
        <w:t>wehethut</w:t>
      </w:r>
      <w:proofErr w:type="spellEnd"/>
      <w:r>
        <w:t xml:space="preserve">. </w:t>
      </w:r>
      <w:proofErr w:type="spellStart"/>
      <w:r>
        <w:t>Darumb</w:t>
      </w:r>
      <w:proofErr w:type="spellEnd"/>
      <w:r>
        <w:t xml:space="preserve"> </w:t>
      </w:r>
      <w:proofErr w:type="spellStart"/>
      <w:r>
        <w:t>faren</w:t>
      </w:r>
      <w:proofErr w:type="spellEnd"/>
      <w:r>
        <w:t xml:space="preserve"> sie zu / </w:t>
      </w:r>
      <w:proofErr w:type="spellStart"/>
      <w:r>
        <w:t>unnd</w:t>
      </w:r>
      <w:proofErr w:type="spellEnd"/>
      <w:r>
        <w:t xml:space="preserve"> </w:t>
      </w:r>
      <w:proofErr w:type="spellStart"/>
      <w:r>
        <w:t>greiffen</w:t>
      </w:r>
      <w:proofErr w:type="spellEnd"/>
      <w:r>
        <w:t xml:space="preserve"> das </w:t>
      </w:r>
      <w:proofErr w:type="spellStart"/>
      <w:r>
        <w:t>predigers</w:t>
      </w:r>
      <w:proofErr w:type="spellEnd"/>
      <w:r>
        <w:t xml:space="preserve"> leer und leben / </w:t>
      </w:r>
      <w:proofErr w:type="spellStart"/>
      <w:r>
        <w:t>widerumb</w:t>
      </w:r>
      <w:proofErr w:type="spellEnd"/>
      <w:r>
        <w:t xml:space="preserve"> </w:t>
      </w:r>
      <w:proofErr w:type="spellStart"/>
      <w:r>
        <w:t>auff</w:t>
      </w:r>
      <w:proofErr w:type="spellEnd"/>
      <w:r>
        <w:t xml:space="preserve"> </w:t>
      </w:r>
      <w:proofErr w:type="spellStart"/>
      <w:r>
        <w:t>beyden</w:t>
      </w:r>
      <w:proofErr w:type="spellEnd"/>
      <w:r>
        <w:t xml:space="preserve"> </w:t>
      </w:r>
      <w:proofErr w:type="spellStart"/>
      <w:r>
        <w:t>seyten</w:t>
      </w:r>
      <w:proofErr w:type="spellEnd"/>
      <w:r>
        <w:t xml:space="preserve"> an / erstlich mit </w:t>
      </w:r>
      <w:proofErr w:type="spellStart"/>
      <w:r>
        <w:t>lestern</w:t>
      </w:r>
      <w:proofErr w:type="spellEnd"/>
      <w:r>
        <w:t xml:space="preserve"> / also das sie die </w:t>
      </w:r>
      <w:proofErr w:type="spellStart"/>
      <w:r>
        <w:t>prediger</w:t>
      </w:r>
      <w:proofErr w:type="spellEnd"/>
      <w:r>
        <w:t xml:space="preserve"> </w:t>
      </w:r>
      <w:proofErr w:type="spellStart"/>
      <w:r>
        <w:t>scheldten</w:t>
      </w:r>
      <w:proofErr w:type="spellEnd"/>
      <w:r>
        <w:t xml:space="preserve"> / wie sie </w:t>
      </w:r>
      <w:proofErr w:type="spellStart"/>
      <w:r>
        <w:t>gescholdten</w:t>
      </w:r>
      <w:proofErr w:type="spellEnd"/>
      <w:r>
        <w:t xml:space="preserve"> werden / </w:t>
      </w:r>
      <w:proofErr w:type="spellStart"/>
      <w:r>
        <w:t>nemlich</w:t>
      </w:r>
      <w:proofErr w:type="spellEnd"/>
      <w:r>
        <w:t xml:space="preserve"> ist der </w:t>
      </w:r>
      <w:proofErr w:type="spellStart"/>
      <w:r>
        <w:t>lesterer</w:t>
      </w:r>
      <w:proofErr w:type="spellEnd"/>
      <w:r>
        <w:t xml:space="preserve"> / ein </w:t>
      </w:r>
      <w:proofErr w:type="spellStart"/>
      <w:r>
        <w:t>ehebrecher</w:t>
      </w:r>
      <w:proofErr w:type="spellEnd"/>
      <w:r>
        <w:t xml:space="preserve"> / so muß der </w:t>
      </w:r>
      <w:proofErr w:type="spellStart"/>
      <w:r>
        <w:t>prediger</w:t>
      </w:r>
      <w:proofErr w:type="spellEnd"/>
      <w:r>
        <w:t xml:space="preserve"> auch einer sein / ist er </w:t>
      </w:r>
      <w:proofErr w:type="spellStart"/>
      <w:r>
        <w:t>geitzig</w:t>
      </w:r>
      <w:proofErr w:type="spellEnd"/>
      <w:r>
        <w:t xml:space="preserve"> / so muß der </w:t>
      </w:r>
      <w:proofErr w:type="spellStart"/>
      <w:r>
        <w:t>prediger</w:t>
      </w:r>
      <w:proofErr w:type="spellEnd"/>
      <w:r>
        <w:t xml:space="preserve"> auch </w:t>
      </w:r>
      <w:proofErr w:type="spellStart"/>
      <w:r>
        <w:t>geitzig</w:t>
      </w:r>
      <w:proofErr w:type="spellEnd"/>
      <w:r>
        <w:t xml:space="preserve"> sein / </w:t>
      </w:r>
      <w:proofErr w:type="spellStart"/>
      <w:r>
        <w:t>unnd</w:t>
      </w:r>
      <w:proofErr w:type="spellEnd"/>
      <w:r>
        <w:t xml:space="preserve"> so fort an / darnach mit verfolgen / also weil sie </w:t>
      </w:r>
      <w:proofErr w:type="spellStart"/>
      <w:r>
        <w:t>gedencken</w:t>
      </w:r>
      <w:proofErr w:type="spellEnd"/>
      <w:r>
        <w:t xml:space="preserve"> / nicht </w:t>
      </w:r>
      <w:proofErr w:type="spellStart"/>
      <w:r>
        <w:t>busse</w:t>
      </w:r>
      <w:proofErr w:type="spellEnd"/>
      <w:r>
        <w:t xml:space="preserve"> </w:t>
      </w:r>
      <w:proofErr w:type="spellStart"/>
      <w:r>
        <w:t>zuthun</w:t>
      </w:r>
      <w:proofErr w:type="spellEnd"/>
      <w:r>
        <w:t xml:space="preserve"> / und glauben an Christum / </w:t>
      </w:r>
      <w:proofErr w:type="spellStart"/>
      <w:r>
        <w:t>fueret</w:t>
      </w:r>
      <w:proofErr w:type="spellEnd"/>
      <w:r>
        <w:t xml:space="preserve"> sie der Satan in einen solchen </w:t>
      </w:r>
      <w:proofErr w:type="spellStart"/>
      <w:r>
        <w:t>neid</w:t>
      </w:r>
      <w:proofErr w:type="spellEnd"/>
      <w:r>
        <w:t xml:space="preserve"> </w:t>
      </w:r>
      <w:proofErr w:type="spellStart"/>
      <w:r>
        <w:t>unn</w:t>
      </w:r>
      <w:proofErr w:type="spellEnd"/>
      <w:r>
        <w:t xml:space="preserve"> hasse / da sie auch die </w:t>
      </w:r>
      <w:proofErr w:type="spellStart"/>
      <w:r>
        <w:t>prediger</w:t>
      </w:r>
      <w:proofErr w:type="spellEnd"/>
      <w:r>
        <w:t xml:space="preserve"> verklagen/ </w:t>
      </w:r>
      <w:proofErr w:type="spellStart"/>
      <w:r>
        <w:t>beliegen</w:t>
      </w:r>
      <w:proofErr w:type="spellEnd"/>
      <w:r>
        <w:t xml:space="preserve"> / ermorden / wie Cain nicht </w:t>
      </w:r>
      <w:proofErr w:type="spellStart"/>
      <w:r>
        <w:t>rugen</w:t>
      </w:r>
      <w:proofErr w:type="spellEnd"/>
      <w:r>
        <w:t xml:space="preserve"> kund / er </w:t>
      </w:r>
      <w:proofErr w:type="spellStart"/>
      <w:r>
        <w:t>hette</w:t>
      </w:r>
      <w:proofErr w:type="spellEnd"/>
      <w:r>
        <w:t xml:space="preserve"> dann seinen </w:t>
      </w:r>
      <w:proofErr w:type="spellStart"/>
      <w:r>
        <w:t>bruder</w:t>
      </w:r>
      <w:proofErr w:type="spellEnd"/>
      <w:r>
        <w:t xml:space="preserve"> </w:t>
      </w:r>
      <w:proofErr w:type="spellStart"/>
      <w:r>
        <w:t>umbbracht</w:t>
      </w:r>
      <w:proofErr w:type="spellEnd"/>
      <w:r>
        <w:t xml:space="preserve">. Solche fromme </w:t>
      </w:r>
      <w:proofErr w:type="spellStart"/>
      <w:r>
        <w:t>leütt</w:t>
      </w:r>
      <w:proofErr w:type="spellEnd"/>
      <w:r>
        <w:t xml:space="preserve"> / </w:t>
      </w:r>
      <w:proofErr w:type="spellStart"/>
      <w:r>
        <w:t>unnd</w:t>
      </w:r>
      <w:proofErr w:type="spellEnd"/>
      <w:r>
        <w:t xml:space="preserve"> </w:t>
      </w:r>
      <w:proofErr w:type="spellStart"/>
      <w:r>
        <w:t>grosse</w:t>
      </w:r>
      <w:proofErr w:type="spellEnd"/>
      <w:r>
        <w:t xml:space="preserve"> heiligen sind aller </w:t>
      </w:r>
      <w:proofErr w:type="spellStart"/>
      <w:r>
        <w:t>prediger</w:t>
      </w:r>
      <w:proofErr w:type="spellEnd"/>
      <w:r>
        <w:t xml:space="preserve"> </w:t>
      </w:r>
      <w:proofErr w:type="spellStart"/>
      <w:r>
        <w:t>verkleger</w:t>
      </w:r>
      <w:proofErr w:type="spellEnd"/>
      <w:r>
        <w:t xml:space="preserve"> </w:t>
      </w:r>
      <w:proofErr w:type="spellStart"/>
      <w:r>
        <w:t>unn</w:t>
      </w:r>
      <w:proofErr w:type="spellEnd"/>
      <w:r>
        <w:t xml:space="preserve"> </w:t>
      </w:r>
      <w:proofErr w:type="spellStart"/>
      <w:r>
        <w:t>verfolger</w:t>
      </w:r>
      <w:proofErr w:type="spellEnd"/>
      <w:r>
        <w:t xml:space="preserve">. </w:t>
      </w:r>
    </w:p>
    <w:p w14:paraId="0CC122B9" w14:textId="77777777" w:rsidR="00833A43" w:rsidRDefault="00833A43" w:rsidP="00833A43">
      <w:pPr>
        <w:pStyle w:val="StandardWeb"/>
      </w:pPr>
      <w:proofErr w:type="spellStart"/>
      <w:r>
        <w:t>Drumb</w:t>
      </w:r>
      <w:proofErr w:type="spellEnd"/>
      <w:r>
        <w:t xml:space="preserve"> sind schuldig </w:t>
      </w:r>
      <w:proofErr w:type="spellStart"/>
      <w:r>
        <w:t>bey</w:t>
      </w:r>
      <w:proofErr w:type="spellEnd"/>
      <w:r>
        <w:t xml:space="preserve"> </w:t>
      </w:r>
      <w:proofErr w:type="spellStart"/>
      <w:r>
        <w:t>jrer</w:t>
      </w:r>
      <w:proofErr w:type="spellEnd"/>
      <w:r>
        <w:t xml:space="preserve"> </w:t>
      </w:r>
      <w:proofErr w:type="spellStart"/>
      <w:r>
        <w:t>seligkeit</w:t>
      </w:r>
      <w:proofErr w:type="spellEnd"/>
      <w:r>
        <w:t xml:space="preserve"> / nicht allein die </w:t>
      </w:r>
      <w:proofErr w:type="spellStart"/>
      <w:r>
        <w:t>prediger</w:t>
      </w:r>
      <w:proofErr w:type="spellEnd"/>
      <w:r>
        <w:t xml:space="preserve"> mit Gotts </w:t>
      </w:r>
      <w:proofErr w:type="spellStart"/>
      <w:r>
        <w:t>wortt</w:t>
      </w:r>
      <w:proofErr w:type="spellEnd"/>
      <w:r>
        <w:t xml:space="preserve"> / sondern auch die Oberkeit / mit dem </w:t>
      </w:r>
      <w:proofErr w:type="spellStart"/>
      <w:r>
        <w:t>schwerdt</w:t>
      </w:r>
      <w:proofErr w:type="spellEnd"/>
      <w:r>
        <w:t xml:space="preserve"> / solche </w:t>
      </w:r>
      <w:proofErr w:type="spellStart"/>
      <w:r>
        <w:t>verkleger</w:t>
      </w:r>
      <w:proofErr w:type="spellEnd"/>
      <w:r>
        <w:t xml:space="preserve"> der </w:t>
      </w:r>
      <w:proofErr w:type="spellStart"/>
      <w:r>
        <w:t>warheit</w:t>
      </w:r>
      <w:proofErr w:type="spellEnd"/>
      <w:r>
        <w:t xml:space="preserve"> / </w:t>
      </w:r>
      <w:proofErr w:type="spellStart"/>
      <w:r>
        <w:t>unnd</w:t>
      </w:r>
      <w:proofErr w:type="spellEnd"/>
      <w:r>
        <w:t xml:space="preserve"> feinde Gottes knechte </w:t>
      </w:r>
      <w:proofErr w:type="spellStart"/>
      <w:r>
        <w:t>zustraffen</w:t>
      </w:r>
      <w:proofErr w:type="spellEnd"/>
      <w:r>
        <w:t xml:space="preserve"> / </w:t>
      </w:r>
      <w:proofErr w:type="spellStart"/>
      <w:r>
        <w:t>auff</w:t>
      </w:r>
      <w:proofErr w:type="spellEnd"/>
      <w:r>
        <w:t xml:space="preserve"> </w:t>
      </w:r>
      <w:proofErr w:type="spellStart"/>
      <w:r>
        <w:t>dz</w:t>
      </w:r>
      <w:proofErr w:type="spellEnd"/>
      <w:r>
        <w:t xml:space="preserve"> sich </w:t>
      </w:r>
      <w:proofErr w:type="spellStart"/>
      <w:r>
        <w:t>yederman</w:t>
      </w:r>
      <w:proofErr w:type="spellEnd"/>
      <w:r>
        <w:t xml:space="preserve"> für </w:t>
      </w:r>
      <w:proofErr w:type="spellStart"/>
      <w:r>
        <w:t>jnen</w:t>
      </w:r>
      <w:proofErr w:type="spellEnd"/>
      <w:r>
        <w:t xml:space="preserve"> </w:t>
      </w:r>
      <w:proofErr w:type="spellStart"/>
      <w:r>
        <w:t>huette</w:t>
      </w:r>
      <w:proofErr w:type="spellEnd"/>
      <w:r>
        <w:t xml:space="preserve"> / wie sich die gemeine / von den </w:t>
      </w:r>
      <w:proofErr w:type="spellStart"/>
      <w:r>
        <w:t>Coritern</w:t>
      </w:r>
      <w:proofErr w:type="spellEnd"/>
      <w:r>
        <w:t xml:space="preserve"> </w:t>
      </w:r>
      <w:proofErr w:type="spellStart"/>
      <w:r>
        <w:t>absoendert</w:t>
      </w:r>
      <w:proofErr w:type="spellEnd"/>
      <w:r>
        <w:t xml:space="preserve"> / da sie das </w:t>
      </w:r>
      <w:proofErr w:type="spellStart"/>
      <w:r>
        <w:t>erdreich</w:t>
      </w:r>
      <w:proofErr w:type="spellEnd"/>
      <w:r>
        <w:t xml:space="preserve"> verschlingen </w:t>
      </w:r>
      <w:proofErr w:type="spellStart"/>
      <w:r>
        <w:t>solt</w:t>
      </w:r>
      <w:proofErr w:type="spellEnd"/>
      <w:r>
        <w:t xml:space="preserve">. Die </w:t>
      </w:r>
      <w:proofErr w:type="spellStart"/>
      <w:r>
        <w:t>prediger</w:t>
      </w:r>
      <w:proofErr w:type="spellEnd"/>
      <w:r>
        <w:t xml:space="preserve"> sind schuldig / alles das wider die </w:t>
      </w:r>
      <w:proofErr w:type="spellStart"/>
      <w:r>
        <w:t>zehen</w:t>
      </w:r>
      <w:proofErr w:type="spellEnd"/>
      <w:r>
        <w:t xml:space="preserve"> </w:t>
      </w:r>
      <w:proofErr w:type="spellStart"/>
      <w:r>
        <w:t>gebotte</w:t>
      </w:r>
      <w:proofErr w:type="spellEnd"/>
      <w:r>
        <w:t xml:space="preserve"> / </w:t>
      </w:r>
      <w:proofErr w:type="spellStart"/>
      <w:r>
        <w:t>würdt</w:t>
      </w:r>
      <w:proofErr w:type="spellEnd"/>
      <w:r>
        <w:t xml:space="preserve"> gedacht / </w:t>
      </w:r>
      <w:proofErr w:type="spellStart"/>
      <w:r>
        <w:t>geredt</w:t>
      </w:r>
      <w:proofErr w:type="spellEnd"/>
      <w:r>
        <w:t xml:space="preserve"> / gethan </w:t>
      </w:r>
      <w:proofErr w:type="spellStart"/>
      <w:r>
        <w:t>offentlich</w:t>
      </w:r>
      <w:proofErr w:type="spellEnd"/>
      <w:r>
        <w:t xml:space="preserve"> </w:t>
      </w:r>
      <w:proofErr w:type="spellStart"/>
      <w:r>
        <w:t>auff</w:t>
      </w:r>
      <w:proofErr w:type="spellEnd"/>
      <w:r>
        <w:t xml:space="preserve"> der </w:t>
      </w:r>
      <w:proofErr w:type="spellStart"/>
      <w:r>
        <w:t>Cantzel</w:t>
      </w:r>
      <w:proofErr w:type="spellEnd"/>
      <w:r>
        <w:t xml:space="preserve"> zu s </w:t>
      </w:r>
      <w:proofErr w:type="spellStart"/>
      <w:r>
        <w:t>traffen</w:t>
      </w:r>
      <w:proofErr w:type="spellEnd"/>
      <w:r>
        <w:t xml:space="preserve"> / keinen </w:t>
      </w:r>
      <w:proofErr w:type="spellStart"/>
      <w:r>
        <w:t>menschen</w:t>
      </w:r>
      <w:proofErr w:type="spellEnd"/>
      <w:r>
        <w:t xml:space="preserve"> / noch stand </w:t>
      </w:r>
      <w:proofErr w:type="spellStart"/>
      <w:r>
        <w:t>außgenommen</w:t>
      </w:r>
      <w:proofErr w:type="spellEnd"/>
      <w:r>
        <w:t xml:space="preserve">. Dann es stehet geschrieben / </w:t>
      </w:r>
      <w:proofErr w:type="spellStart"/>
      <w:r>
        <w:t>rueffe</w:t>
      </w:r>
      <w:proofErr w:type="spellEnd"/>
      <w:r>
        <w:t xml:space="preserve"> getrost / schone nicht / erhebe dein </w:t>
      </w:r>
      <w:proofErr w:type="spellStart"/>
      <w:r>
        <w:t>stimm</w:t>
      </w:r>
      <w:proofErr w:type="spellEnd"/>
      <w:r>
        <w:t xml:space="preserve"> / wie ein Posaun / und verkündige meinem </w:t>
      </w:r>
      <w:proofErr w:type="spellStart"/>
      <w:r>
        <w:t>volck</w:t>
      </w:r>
      <w:proofErr w:type="spellEnd"/>
      <w:r>
        <w:t xml:space="preserve"> / </w:t>
      </w:r>
      <w:proofErr w:type="spellStart"/>
      <w:r>
        <w:t>jre</w:t>
      </w:r>
      <w:proofErr w:type="spellEnd"/>
      <w:r>
        <w:t xml:space="preserve"> </w:t>
      </w:r>
      <w:proofErr w:type="spellStart"/>
      <w:r>
        <w:t>sünde</w:t>
      </w:r>
      <w:proofErr w:type="spellEnd"/>
      <w:r>
        <w:t xml:space="preserve"> / </w:t>
      </w:r>
      <w:proofErr w:type="spellStart"/>
      <w:r>
        <w:t>unn</w:t>
      </w:r>
      <w:proofErr w:type="spellEnd"/>
      <w:r>
        <w:t xml:space="preserve"> </w:t>
      </w:r>
      <w:proofErr w:type="spellStart"/>
      <w:r>
        <w:t>abermal</w:t>
      </w:r>
      <w:proofErr w:type="spellEnd"/>
      <w:r>
        <w:t xml:space="preserve"> spricht Paulus / zu </w:t>
      </w:r>
      <w:proofErr w:type="spellStart"/>
      <w:r>
        <w:t>Timotheo</w:t>
      </w:r>
      <w:proofErr w:type="spellEnd"/>
      <w:r>
        <w:t xml:space="preserve"> / die da sündigen / die straffe für allen / </w:t>
      </w:r>
      <w:proofErr w:type="spellStart"/>
      <w:r>
        <w:t>auff</w:t>
      </w:r>
      <w:proofErr w:type="spellEnd"/>
      <w:r>
        <w:t xml:space="preserve"> das sich auch die andern fürchten. </w:t>
      </w:r>
    </w:p>
    <w:p w14:paraId="685DD5E4" w14:textId="77777777" w:rsidR="00833A43" w:rsidRDefault="00833A43" w:rsidP="00833A43">
      <w:pPr>
        <w:pStyle w:val="StandardWeb"/>
      </w:pPr>
      <w:r>
        <w:t xml:space="preserve">Wann ein </w:t>
      </w:r>
      <w:proofErr w:type="spellStart"/>
      <w:r>
        <w:t>prediger</w:t>
      </w:r>
      <w:proofErr w:type="spellEnd"/>
      <w:r>
        <w:t xml:space="preserve"> / nach der </w:t>
      </w:r>
      <w:proofErr w:type="spellStart"/>
      <w:r>
        <w:t>schrifft</w:t>
      </w:r>
      <w:proofErr w:type="spellEnd"/>
      <w:r>
        <w:t xml:space="preserve"> wider die redet / so des </w:t>
      </w:r>
      <w:proofErr w:type="spellStart"/>
      <w:r>
        <w:t>predigers</w:t>
      </w:r>
      <w:proofErr w:type="spellEnd"/>
      <w:r>
        <w:t xml:space="preserve"> </w:t>
      </w:r>
      <w:proofErr w:type="spellStart"/>
      <w:r>
        <w:t>ampt</w:t>
      </w:r>
      <w:proofErr w:type="spellEnd"/>
      <w:r>
        <w:t xml:space="preserve"> / </w:t>
      </w:r>
      <w:proofErr w:type="spellStart"/>
      <w:r>
        <w:t>unnd</w:t>
      </w:r>
      <w:proofErr w:type="spellEnd"/>
      <w:r>
        <w:t xml:space="preserve"> </w:t>
      </w:r>
      <w:proofErr w:type="spellStart"/>
      <w:r>
        <w:t>person</w:t>
      </w:r>
      <w:proofErr w:type="spellEnd"/>
      <w:r>
        <w:t xml:space="preserve"> verachten / </w:t>
      </w:r>
      <w:proofErr w:type="spellStart"/>
      <w:r>
        <w:t>sol</w:t>
      </w:r>
      <w:proofErr w:type="spellEnd"/>
      <w:r>
        <w:t xml:space="preserve"> man niemand zulassen / das er spreche / sie reden ex </w:t>
      </w:r>
      <w:proofErr w:type="spellStart"/>
      <w:r>
        <w:t>priuato</w:t>
      </w:r>
      <w:proofErr w:type="spellEnd"/>
      <w:r>
        <w:t xml:space="preserve"> </w:t>
      </w:r>
      <w:proofErr w:type="spellStart"/>
      <w:r>
        <w:t>affectu</w:t>
      </w:r>
      <w:proofErr w:type="spellEnd"/>
      <w:r>
        <w:t xml:space="preserve"> / richten </w:t>
      </w:r>
      <w:proofErr w:type="spellStart"/>
      <w:r>
        <w:t>jre</w:t>
      </w:r>
      <w:proofErr w:type="spellEnd"/>
      <w:r>
        <w:t xml:space="preserve"> </w:t>
      </w:r>
      <w:proofErr w:type="spellStart"/>
      <w:r>
        <w:t>sachen</w:t>
      </w:r>
      <w:proofErr w:type="spellEnd"/>
      <w:r>
        <w:t xml:space="preserve"> </w:t>
      </w:r>
      <w:proofErr w:type="spellStart"/>
      <w:r>
        <w:t>auff</w:t>
      </w:r>
      <w:proofErr w:type="spellEnd"/>
      <w:r>
        <w:t xml:space="preserve"> der </w:t>
      </w:r>
      <w:proofErr w:type="spellStart"/>
      <w:r>
        <w:t>Cantzel</w:t>
      </w:r>
      <w:proofErr w:type="spellEnd"/>
      <w:r>
        <w:t xml:space="preserve"> </w:t>
      </w:r>
      <w:proofErr w:type="spellStart"/>
      <w:r>
        <w:t>auß</w:t>
      </w:r>
      <w:proofErr w:type="spellEnd"/>
      <w:r>
        <w:t xml:space="preserve"> / da niemand ein reden </w:t>
      </w:r>
      <w:proofErr w:type="spellStart"/>
      <w:r>
        <w:t>darff</w:t>
      </w:r>
      <w:proofErr w:type="spellEnd"/>
      <w:r>
        <w:t xml:space="preserve"> / sonst </w:t>
      </w:r>
      <w:proofErr w:type="spellStart"/>
      <w:r>
        <w:t>koennen</w:t>
      </w:r>
      <w:proofErr w:type="spellEnd"/>
      <w:r>
        <w:t xml:space="preserve"> sie nichts. Dann das ein </w:t>
      </w:r>
      <w:proofErr w:type="spellStart"/>
      <w:r>
        <w:t>prediger</w:t>
      </w:r>
      <w:proofErr w:type="spellEnd"/>
      <w:r>
        <w:t xml:space="preserve"> schuldig </w:t>
      </w:r>
      <w:proofErr w:type="spellStart"/>
      <w:r>
        <w:t>seye</w:t>
      </w:r>
      <w:proofErr w:type="spellEnd"/>
      <w:r>
        <w:t xml:space="preserve"> / </w:t>
      </w:r>
      <w:proofErr w:type="spellStart"/>
      <w:r>
        <w:t>beyde</w:t>
      </w:r>
      <w:proofErr w:type="spellEnd"/>
      <w:r>
        <w:t xml:space="preserve"> sein leer </w:t>
      </w:r>
      <w:proofErr w:type="spellStart"/>
      <w:r>
        <w:t>unnd</w:t>
      </w:r>
      <w:proofErr w:type="spellEnd"/>
      <w:r>
        <w:t xml:space="preserve"> leben </w:t>
      </w:r>
      <w:proofErr w:type="spellStart"/>
      <w:r>
        <w:t>zuveranttwurten</w:t>
      </w:r>
      <w:proofErr w:type="spellEnd"/>
      <w:r>
        <w:t xml:space="preserve"> / </w:t>
      </w:r>
      <w:proofErr w:type="spellStart"/>
      <w:r>
        <w:t>auff</w:t>
      </w:r>
      <w:proofErr w:type="spellEnd"/>
      <w:r>
        <w:t xml:space="preserve"> das Gotts </w:t>
      </w:r>
      <w:proofErr w:type="spellStart"/>
      <w:r>
        <w:t>wortt</w:t>
      </w:r>
      <w:proofErr w:type="spellEnd"/>
      <w:r>
        <w:t xml:space="preserve"> / </w:t>
      </w:r>
      <w:proofErr w:type="spellStart"/>
      <w:r>
        <w:t>bey</w:t>
      </w:r>
      <w:proofErr w:type="spellEnd"/>
      <w:r>
        <w:t xml:space="preserve"> ehren </w:t>
      </w:r>
      <w:proofErr w:type="spellStart"/>
      <w:r>
        <w:t>bleybe</w:t>
      </w:r>
      <w:proofErr w:type="spellEnd"/>
      <w:r>
        <w:t xml:space="preserve"> / und die gemeine nicht davon abfalle / </w:t>
      </w:r>
      <w:proofErr w:type="spellStart"/>
      <w:r>
        <w:t>beweyse</w:t>
      </w:r>
      <w:proofErr w:type="spellEnd"/>
      <w:r>
        <w:t xml:space="preserve"> ich mit Paulo / da er spricht zu Tito. Ein </w:t>
      </w:r>
      <w:proofErr w:type="spellStart"/>
      <w:r>
        <w:t>prediger</w:t>
      </w:r>
      <w:proofErr w:type="spellEnd"/>
      <w:r>
        <w:t xml:space="preserve"> </w:t>
      </w:r>
      <w:proofErr w:type="spellStart"/>
      <w:r>
        <w:t>sol</w:t>
      </w:r>
      <w:proofErr w:type="spellEnd"/>
      <w:r>
        <w:t xml:space="preserve"> </w:t>
      </w:r>
      <w:proofErr w:type="spellStart"/>
      <w:r>
        <w:t>mechtig</w:t>
      </w:r>
      <w:proofErr w:type="spellEnd"/>
      <w:r>
        <w:t xml:space="preserve"> sein / die </w:t>
      </w:r>
      <w:proofErr w:type="spellStart"/>
      <w:r>
        <w:t>widersprecher</w:t>
      </w:r>
      <w:proofErr w:type="spellEnd"/>
      <w:r>
        <w:t xml:space="preserve"> zu straffen. </w:t>
      </w:r>
      <w:proofErr w:type="spellStart"/>
      <w:r>
        <w:t>Unnd</w:t>
      </w:r>
      <w:proofErr w:type="spellEnd"/>
      <w:r>
        <w:t xml:space="preserve"> </w:t>
      </w:r>
      <w:proofErr w:type="spellStart"/>
      <w:r>
        <w:t>abermal</w:t>
      </w:r>
      <w:proofErr w:type="spellEnd"/>
      <w:r>
        <w:t xml:space="preserve"> / </w:t>
      </w:r>
      <w:proofErr w:type="spellStart"/>
      <w:r>
        <w:t>vermane</w:t>
      </w:r>
      <w:proofErr w:type="spellEnd"/>
      <w:r>
        <w:t xml:space="preserve"> und straffe / mit </w:t>
      </w:r>
      <w:proofErr w:type="spellStart"/>
      <w:r>
        <w:t>gantzem</w:t>
      </w:r>
      <w:proofErr w:type="spellEnd"/>
      <w:r>
        <w:t xml:space="preserve"> ernst / laß dich niemand verachten / </w:t>
      </w:r>
      <w:proofErr w:type="spellStart"/>
      <w:r>
        <w:t>sey</w:t>
      </w:r>
      <w:proofErr w:type="spellEnd"/>
      <w:r>
        <w:t xml:space="preserve"> </w:t>
      </w:r>
      <w:proofErr w:type="spellStart"/>
      <w:r>
        <w:t>getroest</w:t>
      </w:r>
      <w:proofErr w:type="spellEnd"/>
      <w:r>
        <w:t xml:space="preserve"> / </w:t>
      </w:r>
      <w:proofErr w:type="spellStart"/>
      <w:r>
        <w:t>unnd</w:t>
      </w:r>
      <w:proofErr w:type="spellEnd"/>
      <w:r>
        <w:t xml:space="preserve"> trotz </w:t>
      </w:r>
      <w:proofErr w:type="spellStart"/>
      <w:r>
        <w:t>auff</w:t>
      </w:r>
      <w:proofErr w:type="spellEnd"/>
      <w:r>
        <w:t xml:space="preserve"> dein </w:t>
      </w:r>
      <w:proofErr w:type="spellStart"/>
      <w:r>
        <w:t>ampt</w:t>
      </w:r>
      <w:proofErr w:type="spellEnd"/>
      <w:r>
        <w:t xml:space="preserve"> (spricht die </w:t>
      </w:r>
      <w:proofErr w:type="spellStart"/>
      <w:r>
        <w:t>gschrifft</w:t>
      </w:r>
      <w:proofErr w:type="spellEnd"/>
      <w:r>
        <w:t xml:space="preserve">) dann wer an seinem </w:t>
      </w:r>
      <w:proofErr w:type="spellStart"/>
      <w:r>
        <w:t>ampt</w:t>
      </w:r>
      <w:proofErr w:type="spellEnd"/>
      <w:r>
        <w:t xml:space="preserve"> verzaget / wer will dem </w:t>
      </w:r>
      <w:proofErr w:type="spellStart"/>
      <w:r>
        <w:t>helffen</w:t>
      </w:r>
      <w:proofErr w:type="spellEnd"/>
      <w:r>
        <w:t xml:space="preserve">? </w:t>
      </w:r>
    </w:p>
    <w:p w14:paraId="72E37EFD" w14:textId="77777777" w:rsidR="00833A43" w:rsidRDefault="00833A43" w:rsidP="00833A43">
      <w:pPr>
        <w:pStyle w:val="StandardWeb"/>
      </w:pPr>
      <w:proofErr w:type="spellStart"/>
      <w:r>
        <w:t>Drumb</w:t>
      </w:r>
      <w:proofErr w:type="spellEnd"/>
      <w:r>
        <w:t xml:space="preserve"> wann ein </w:t>
      </w:r>
      <w:proofErr w:type="spellStart"/>
      <w:r>
        <w:t>prediger</w:t>
      </w:r>
      <w:proofErr w:type="spellEnd"/>
      <w:r>
        <w:t xml:space="preserve"> / alle </w:t>
      </w:r>
      <w:proofErr w:type="spellStart"/>
      <w:r>
        <w:t>rottengeister</w:t>
      </w:r>
      <w:proofErr w:type="spellEnd"/>
      <w:r>
        <w:t xml:space="preserve"> (als </w:t>
      </w:r>
      <w:proofErr w:type="spellStart"/>
      <w:r>
        <w:t>widerteüffer</w:t>
      </w:r>
      <w:proofErr w:type="spellEnd"/>
      <w:r>
        <w:t xml:space="preserve"> / Juden / </w:t>
      </w:r>
      <w:proofErr w:type="spellStart"/>
      <w:r>
        <w:t>Sacramenter</w:t>
      </w:r>
      <w:proofErr w:type="spellEnd"/>
      <w:r>
        <w:t xml:space="preserve"> / Papisten / </w:t>
      </w:r>
      <w:proofErr w:type="spellStart"/>
      <w:r>
        <w:t>Streffler</w:t>
      </w:r>
      <w:proofErr w:type="spellEnd"/>
      <w:r>
        <w:t xml:space="preserve"> / </w:t>
      </w:r>
      <w:proofErr w:type="spellStart"/>
      <w:r>
        <w:t>Türcken</w:t>
      </w:r>
      <w:proofErr w:type="spellEnd"/>
      <w:r>
        <w:t xml:space="preserve"> / </w:t>
      </w:r>
      <w:proofErr w:type="spellStart"/>
      <w:r>
        <w:t>winckelprediger</w:t>
      </w:r>
      <w:proofErr w:type="spellEnd"/>
      <w:r>
        <w:t xml:space="preserve"> / </w:t>
      </w:r>
      <w:proofErr w:type="spellStart"/>
      <w:r>
        <w:t>nachreder</w:t>
      </w:r>
      <w:proofErr w:type="spellEnd"/>
      <w:r>
        <w:t xml:space="preserve"> / </w:t>
      </w:r>
      <w:proofErr w:type="spellStart"/>
      <w:r>
        <w:t>verrheter</w:t>
      </w:r>
      <w:proofErr w:type="spellEnd"/>
      <w:r>
        <w:t xml:space="preserve">) hasset und sich </w:t>
      </w:r>
      <w:proofErr w:type="spellStart"/>
      <w:r>
        <w:t>unfreüntlich</w:t>
      </w:r>
      <w:proofErr w:type="spellEnd"/>
      <w:r>
        <w:t xml:space="preserve"> gegen sie stellet / </w:t>
      </w:r>
      <w:proofErr w:type="spellStart"/>
      <w:r>
        <w:t>woelt</w:t>
      </w:r>
      <w:proofErr w:type="spellEnd"/>
      <w:r>
        <w:t xml:space="preserve"> </w:t>
      </w:r>
      <w:proofErr w:type="spellStart"/>
      <w:r>
        <w:t>dz</w:t>
      </w:r>
      <w:proofErr w:type="spellEnd"/>
      <w:r>
        <w:t xml:space="preserve"> sie vertilget </w:t>
      </w:r>
      <w:proofErr w:type="spellStart"/>
      <w:r>
        <w:t>weren</w:t>
      </w:r>
      <w:proofErr w:type="spellEnd"/>
      <w:r>
        <w:t xml:space="preserve"> / </w:t>
      </w:r>
      <w:proofErr w:type="spellStart"/>
      <w:r>
        <w:t>auff</w:t>
      </w:r>
      <w:proofErr w:type="spellEnd"/>
      <w:r>
        <w:t xml:space="preserve"> das Gottes </w:t>
      </w:r>
      <w:proofErr w:type="spellStart"/>
      <w:r>
        <w:t>wortt</w:t>
      </w:r>
      <w:proofErr w:type="spellEnd"/>
      <w:r>
        <w:t xml:space="preserve"> / </w:t>
      </w:r>
      <w:proofErr w:type="spellStart"/>
      <w:r>
        <w:t>unverhindert</w:t>
      </w:r>
      <w:proofErr w:type="spellEnd"/>
      <w:r>
        <w:t xml:space="preserve"> und die gemeine Christi / unverworren </w:t>
      </w:r>
      <w:proofErr w:type="spellStart"/>
      <w:r>
        <w:t>bleybe</w:t>
      </w:r>
      <w:proofErr w:type="spellEnd"/>
      <w:r>
        <w:t xml:space="preserve"> / </w:t>
      </w:r>
      <w:proofErr w:type="spellStart"/>
      <w:r>
        <w:t>sol</w:t>
      </w:r>
      <w:proofErr w:type="spellEnd"/>
      <w:r>
        <w:t xml:space="preserve"> man nicht sprechen / er </w:t>
      </w:r>
      <w:proofErr w:type="spellStart"/>
      <w:r>
        <w:t>seye</w:t>
      </w:r>
      <w:proofErr w:type="spellEnd"/>
      <w:r>
        <w:t xml:space="preserve"> eigensinnig / </w:t>
      </w:r>
      <w:proofErr w:type="spellStart"/>
      <w:r>
        <w:t>unnd</w:t>
      </w:r>
      <w:proofErr w:type="spellEnd"/>
      <w:r>
        <w:t xml:space="preserve"> hab einen harten </w:t>
      </w:r>
      <w:proofErr w:type="spellStart"/>
      <w:r>
        <w:t>kopff</w:t>
      </w:r>
      <w:proofErr w:type="spellEnd"/>
      <w:r>
        <w:t xml:space="preserve"> / dann Paulus spricht / hasset das arge / wir weichen solchen nicht / ein </w:t>
      </w:r>
      <w:proofErr w:type="spellStart"/>
      <w:r>
        <w:t>stund</w:t>
      </w:r>
      <w:proofErr w:type="spellEnd"/>
      <w:r>
        <w:t xml:space="preserve"> </w:t>
      </w:r>
      <w:proofErr w:type="spellStart"/>
      <w:r>
        <w:t>underthan</w:t>
      </w:r>
      <w:proofErr w:type="spellEnd"/>
      <w:r>
        <w:t xml:space="preserve"> zu sein / </w:t>
      </w:r>
      <w:proofErr w:type="spellStart"/>
      <w:r>
        <w:t>auff</w:t>
      </w:r>
      <w:proofErr w:type="spellEnd"/>
      <w:r>
        <w:t xml:space="preserve"> das die </w:t>
      </w:r>
      <w:proofErr w:type="spellStart"/>
      <w:r>
        <w:t>warheit</w:t>
      </w:r>
      <w:proofErr w:type="spellEnd"/>
      <w:r>
        <w:t xml:space="preserve"> des Evangelii </w:t>
      </w:r>
      <w:proofErr w:type="spellStart"/>
      <w:r>
        <w:t>bestuende</w:t>
      </w:r>
      <w:proofErr w:type="spellEnd"/>
      <w:r>
        <w:t xml:space="preserve"> / ja er spricht nicht allein </w:t>
      </w:r>
      <w:proofErr w:type="spellStart"/>
      <w:r>
        <w:t>zun</w:t>
      </w:r>
      <w:proofErr w:type="spellEnd"/>
      <w:r>
        <w:t xml:space="preserve"> Galatern / </w:t>
      </w:r>
      <w:proofErr w:type="spellStart"/>
      <w:r>
        <w:t>woelt</w:t>
      </w:r>
      <w:proofErr w:type="spellEnd"/>
      <w:r>
        <w:t xml:space="preserve"> Gott das die </w:t>
      </w:r>
      <w:proofErr w:type="spellStart"/>
      <w:r>
        <w:t>außgerottet</w:t>
      </w:r>
      <w:proofErr w:type="spellEnd"/>
      <w:r>
        <w:t xml:space="preserve"> </w:t>
      </w:r>
      <w:proofErr w:type="spellStart"/>
      <w:r>
        <w:t>weren</w:t>
      </w:r>
      <w:proofErr w:type="spellEnd"/>
      <w:r>
        <w:t xml:space="preserve"> / die </w:t>
      </w:r>
      <w:proofErr w:type="spellStart"/>
      <w:r>
        <w:t>eüch</w:t>
      </w:r>
      <w:proofErr w:type="spellEnd"/>
      <w:r>
        <w:t xml:space="preserve"> </w:t>
      </w:r>
      <w:proofErr w:type="spellStart"/>
      <w:r>
        <w:t>verstoeren</w:t>
      </w:r>
      <w:proofErr w:type="spellEnd"/>
      <w:r>
        <w:t xml:space="preserve"> / sondern gibt auch den Alexander / </w:t>
      </w:r>
      <w:proofErr w:type="spellStart"/>
      <w:r>
        <w:t>unnd</w:t>
      </w:r>
      <w:proofErr w:type="spellEnd"/>
      <w:r>
        <w:t xml:space="preserve"> </w:t>
      </w:r>
      <w:proofErr w:type="spellStart"/>
      <w:r>
        <w:t>Hymeneon</w:t>
      </w:r>
      <w:proofErr w:type="spellEnd"/>
      <w:r>
        <w:t xml:space="preserve"> dem Satan / </w:t>
      </w:r>
      <w:proofErr w:type="spellStart"/>
      <w:r>
        <w:t>auff</w:t>
      </w:r>
      <w:proofErr w:type="spellEnd"/>
      <w:r>
        <w:t xml:space="preserve"> das sie </w:t>
      </w:r>
      <w:proofErr w:type="spellStart"/>
      <w:r>
        <w:t>gezüchtiget</w:t>
      </w:r>
      <w:proofErr w:type="spellEnd"/>
      <w:r>
        <w:t xml:space="preserve"> werden nicht mehr </w:t>
      </w:r>
      <w:proofErr w:type="spellStart"/>
      <w:r>
        <w:t>zulestern</w:t>
      </w:r>
      <w:proofErr w:type="spellEnd"/>
      <w:r>
        <w:t xml:space="preserve">. Summa der heilig geist </w:t>
      </w:r>
      <w:proofErr w:type="spellStart"/>
      <w:r>
        <w:t>verstoeret</w:t>
      </w:r>
      <w:proofErr w:type="spellEnd"/>
      <w:r>
        <w:t xml:space="preserve"> / nicht allein durch das </w:t>
      </w:r>
      <w:proofErr w:type="spellStart"/>
      <w:r>
        <w:t>predigampt</w:t>
      </w:r>
      <w:proofErr w:type="spellEnd"/>
      <w:r>
        <w:t xml:space="preserve"> / all </w:t>
      </w:r>
      <w:proofErr w:type="spellStart"/>
      <w:r>
        <w:t>anschlege</w:t>
      </w:r>
      <w:proofErr w:type="spellEnd"/>
      <w:r>
        <w:t xml:space="preserve"> / und alle </w:t>
      </w:r>
      <w:proofErr w:type="spellStart"/>
      <w:r>
        <w:t>hoehe</w:t>
      </w:r>
      <w:proofErr w:type="spellEnd"/>
      <w:r>
        <w:t xml:space="preserve"> / die sich erhebt / wider die </w:t>
      </w:r>
      <w:proofErr w:type="spellStart"/>
      <w:r>
        <w:t>erkantnus</w:t>
      </w:r>
      <w:proofErr w:type="spellEnd"/>
      <w:r>
        <w:t xml:space="preserve"> Gottes / und </w:t>
      </w:r>
      <w:proofErr w:type="spellStart"/>
      <w:r>
        <w:t>nimpt</w:t>
      </w:r>
      <w:proofErr w:type="spellEnd"/>
      <w:r>
        <w:t xml:space="preserve"> gefangen / alle </w:t>
      </w:r>
      <w:proofErr w:type="spellStart"/>
      <w:r>
        <w:t>vernunfft</w:t>
      </w:r>
      <w:proofErr w:type="spellEnd"/>
      <w:r>
        <w:t xml:space="preserve"> / </w:t>
      </w:r>
      <w:proofErr w:type="spellStart"/>
      <w:r>
        <w:t>under</w:t>
      </w:r>
      <w:proofErr w:type="spellEnd"/>
      <w:r>
        <w:t xml:space="preserve"> den gehorsam Christi / sondern prediget auch für weltlicher Oberkeit / wider alle </w:t>
      </w:r>
      <w:proofErr w:type="spellStart"/>
      <w:r>
        <w:t>rottengeister</w:t>
      </w:r>
      <w:proofErr w:type="spellEnd"/>
      <w:r>
        <w:t xml:space="preserve"> / </w:t>
      </w:r>
      <w:proofErr w:type="spellStart"/>
      <w:r>
        <w:t>unnd</w:t>
      </w:r>
      <w:proofErr w:type="spellEnd"/>
      <w:r>
        <w:t xml:space="preserve"> </w:t>
      </w:r>
      <w:proofErr w:type="spellStart"/>
      <w:r>
        <w:t>verfolger</w:t>
      </w:r>
      <w:proofErr w:type="spellEnd"/>
      <w:r>
        <w:t xml:space="preserve"> der Evangelischen </w:t>
      </w:r>
      <w:proofErr w:type="spellStart"/>
      <w:r>
        <w:t>prediger</w:t>
      </w:r>
      <w:proofErr w:type="spellEnd"/>
      <w:r>
        <w:t xml:space="preserve"> / wie </w:t>
      </w:r>
      <w:proofErr w:type="spellStart"/>
      <w:r>
        <w:t>Helias</w:t>
      </w:r>
      <w:proofErr w:type="spellEnd"/>
      <w:r>
        <w:t xml:space="preserve"> wider Baals </w:t>
      </w:r>
      <w:proofErr w:type="spellStart"/>
      <w:r>
        <w:t>pfaffen</w:t>
      </w:r>
      <w:proofErr w:type="spellEnd"/>
      <w:r>
        <w:t xml:space="preserve"> predigt. </w:t>
      </w:r>
    </w:p>
    <w:p w14:paraId="1C8BB715" w14:textId="77777777" w:rsidR="00833A43" w:rsidRDefault="00833A43" w:rsidP="00833A43">
      <w:pPr>
        <w:pStyle w:val="StandardWeb"/>
      </w:pPr>
      <w:r>
        <w:t xml:space="preserve">Dann weil Gott die Oberkeit / </w:t>
      </w:r>
      <w:proofErr w:type="spellStart"/>
      <w:r>
        <w:t>darzu</w:t>
      </w:r>
      <w:proofErr w:type="spellEnd"/>
      <w:r>
        <w:t xml:space="preserve"> </w:t>
      </w:r>
      <w:proofErr w:type="spellStart"/>
      <w:r>
        <w:t>verordent</w:t>
      </w:r>
      <w:proofErr w:type="spellEnd"/>
      <w:r>
        <w:t xml:space="preserve"> hat / das sie den </w:t>
      </w:r>
      <w:proofErr w:type="spellStart"/>
      <w:r>
        <w:t>wolthettern</w:t>
      </w:r>
      <w:proofErr w:type="spellEnd"/>
      <w:r>
        <w:t xml:space="preserve"> zu gut / die </w:t>
      </w:r>
      <w:proofErr w:type="spellStart"/>
      <w:r>
        <w:t>übelthetter</w:t>
      </w:r>
      <w:proofErr w:type="spellEnd"/>
      <w:r>
        <w:t xml:space="preserve"> straffe / die </w:t>
      </w:r>
      <w:proofErr w:type="spellStart"/>
      <w:r>
        <w:t>übelthetter</w:t>
      </w:r>
      <w:proofErr w:type="spellEnd"/>
      <w:r>
        <w:t xml:space="preserve"> aber / so wider die ersten </w:t>
      </w:r>
      <w:proofErr w:type="spellStart"/>
      <w:r>
        <w:t>Taffel</w:t>
      </w:r>
      <w:proofErr w:type="spellEnd"/>
      <w:r>
        <w:t xml:space="preserve"> reden / oder thun / sind </w:t>
      </w:r>
      <w:proofErr w:type="spellStart"/>
      <w:r>
        <w:t>erger</w:t>
      </w:r>
      <w:proofErr w:type="spellEnd"/>
      <w:r>
        <w:t xml:space="preserve"> </w:t>
      </w:r>
      <w:proofErr w:type="spellStart"/>
      <w:r>
        <w:t>unnd</w:t>
      </w:r>
      <w:proofErr w:type="spellEnd"/>
      <w:r>
        <w:t xml:space="preserve"> </w:t>
      </w:r>
      <w:proofErr w:type="spellStart"/>
      <w:r>
        <w:t>strefflicher</w:t>
      </w:r>
      <w:proofErr w:type="spellEnd"/>
      <w:r>
        <w:t xml:space="preserve"> / dann die / so wider die andern T </w:t>
      </w:r>
      <w:proofErr w:type="spellStart"/>
      <w:r>
        <w:t>affel</w:t>
      </w:r>
      <w:proofErr w:type="spellEnd"/>
      <w:r>
        <w:t xml:space="preserve"> reden / oder thun / so folget das die Oberkeit (als lieb </w:t>
      </w:r>
      <w:proofErr w:type="spellStart"/>
      <w:r>
        <w:t>jr</w:t>
      </w:r>
      <w:proofErr w:type="spellEnd"/>
      <w:r>
        <w:t xml:space="preserve"> Gott ist) schuldig </w:t>
      </w:r>
      <w:proofErr w:type="spellStart"/>
      <w:r>
        <w:t>seye</w:t>
      </w:r>
      <w:proofErr w:type="spellEnd"/>
      <w:r>
        <w:t xml:space="preserve"> / mehr </w:t>
      </w:r>
      <w:proofErr w:type="spellStart"/>
      <w:r>
        <w:t>zustraffen</w:t>
      </w:r>
      <w:proofErr w:type="spellEnd"/>
      <w:r>
        <w:t xml:space="preserve"> / der ersten </w:t>
      </w:r>
      <w:proofErr w:type="spellStart"/>
      <w:r>
        <w:t>Taffel</w:t>
      </w:r>
      <w:proofErr w:type="spellEnd"/>
      <w:r>
        <w:t xml:space="preserve"> </w:t>
      </w:r>
      <w:proofErr w:type="spellStart"/>
      <w:r>
        <w:t>übertretter</w:t>
      </w:r>
      <w:proofErr w:type="spellEnd"/>
      <w:r>
        <w:t xml:space="preserve"> / dann der andern. Aber wie </w:t>
      </w:r>
      <w:proofErr w:type="spellStart"/>
      <w:r>
        <w:t>vil</w:t>
      </w:r>
      <w:proofErr w:type="spellEnd"/>
      <w:r>
        <w:t xml:space="preserve"> </w:t>
      </w:r>
      <w:proofErr w:type="spellStart"/>
      <w:r>
        <w:t>Künig</w:t>
      </w:r>
      <w:proofErr w:type="spellEnd"/>
      <w:r>
        <w:t xml:space="preserve"> / </w:t>
      </w:r>
      <w:proofErr w:type="spellStart"/>
      <w:r>
        <w:t>unnd</w:t>
      </w:r>
      <w:proofErr w:type="spellEnd"/>
      <w:r>
        <w:t xml:space="preserve"> Fürsten / sind </w:t>
      </w:r>
      <w:proofErr w:type="spellStart"/>
      <w:r>
        <w:t>auff</w:t>
      </w:r>
      <w:proofErr w:type="spellEnd"/>
      <w:r>
        <w:t xml:space="preserve"> erden / die </w:t>
      </w:r>
      <w:proofErr w:type="spellStart"/>
      <w:r>
        <w:t>jren</w:t>
      </w:r>
      <w:proofErr w:type="spellEnd"/>
      <w:r>
        <w:t xml:space="preserve"> </w:t>
      </w:r>
      <w:proofErr w:type="spellStart"/>
      <w:r>
        <w:t>beruff</w:t>
      </w:r>
      <w:proofErr w:type="spellEnd"/>
      <w:r>
        <w:t xml:space="preserve"> wissen / </w:t>
      </w:r>
      <w:proofErr w:type="spellStart"/>
      <w:r>
        <w:t>nemlich</w:t>
      </w:r>
      <w:proofErr w:type="spellEnd"/>
      <w:r>
        <w:t xml:space="preserve"> das sie Gott zur </w:t>
      </w:r>
      <w:proofErr w:type="spellStart"/>
      <w:r>
        <w:t>Seugammen</w:t>
      </w:r>
      <w:proofErr w:type="spellEnd"/>
      <w:r>
        <w:t xml:space="preserve"> </w:t>
      </w:r>
      <w:proofErr w:type="spellStart"/>
      <w:r>
        <w:t>unnd</w:t>
      </w:r>
      <w:proofErr w:type="spellEnd"/>
      <w:r>
        <w:t xml:space="preserve"> </w:t>
      </w:r>
      <w:proofErr w:type="spellStart"/>
      <w:r>
        <w:t>pflegern</w:t>
      </w:r>
      <w:proofErr w:type="spellEnd"/>
      <w:r>
        <w:t xml:space="preserve"> Christi </w:t>
      </w:r>
      <w:proofErr w:type="spellStart"/>
      <w:r>
        <w:t>beruffen</w:t>
      </w:r>
      <w:proofErr w:type="spellEnd"/>
      <w:r>
        <w:t xml:space="preserve"> hat? </w:t>
      </w:r>
      <w:proofErr w:type="spellStart"/>
      <w:r>
        <w:t>Onzweivelich</w:t>
      </w:r>
      <w:proofErr w:type="spellEnd"/>
      <w:r>
        <w:t xml:space="preserve"> spricht Jesus </w:t>
      </w:r>
      <w:proofErr w:type="spellStart"/>
      <w:r>
        <w:t>Syrach</w:t>
      </w:r>
      <w:proofErr w:type="spellEnd"/>
      <w:r>
        <w:t xml:space="preserve"> / </w:t>
      </w:r>
      <w:proofErr w:type="spellStart"/>
      <w:r>
        <w:t>darumb</w:t>
      </w:r>
      <w:proofErr w:type="spellEnd"/>
      <w:r>
        <w:t xml:space="preserve"> / es seien nur drei </w:t>
      </w:r>
      <w:proofErr w:type="spellStart"/>
      <w:r>
        <w:t>Künige</w:t>
      </w:r>
      <w:proofErr w:type="spellEnd"/>
      <w:r>
        <w:t xml:space="preserve"> fromm gewesen / </w:t>
      </w:r>
      <w:proofErr w:type="spellStart"/>
      <w:r>
        <w:t>under</w:t>
      </w:r>
      <w:proofErr w:type="spellEnd"/>
      <w:r>
        <w:t xml:space="preserve"> allen </w:t>
      </w:r>
      <w:proofErr w:type="spellStart"/>
      <w:r>
        <w:t>Künigen</w:t>
      </w:r>
      <w:proofErr w:type="spellEnd"/>
      <w:r>
        <w:t xml:space="preserve"> der Juden / </w:t>
      </w:r>
      <w:proofErr w:type="spellStart"/>
      <w:r>
        <w:t>nemlich</w:t>
      </w:r>
      <w:proofErr w:type="spellEnd"/>
      <w:r>
        <w:t xml:space="preserve"> David / </w:t>
      </w:r>
      <w:proofErr w:type="spellStart"/>
      <w:r>
        <w:t>Hißkia</w:t>
      </w:r>
      <w:proofErr w:type="spellEnd"/>
      <w:r>
        <w:t xml:space="preserve"> / </w:t>
      </w:r>
      <w:proofErr w:type="spellStart"/>
      <w:r>
        <w:t>Osias</w:t>
      </w:r>
      <w:proofErr w:type="spellEnd"/>
      <w:r>
        <w:t xml:space="preserve"> / das sie die Propheten </w:t>
      </w:r>
      <w:proofErr w:type="spellStart"/>
      <w:r>
        <w:t>vertedigeten</w:t>
      </w:r>
      <w:proofErr w:type="spellEnd"/>
      <w:r>
        <w:t xml:space="preserve"> / </w:t>
      </w:r>
      <w:proofErr w:type="spellStart"/>
      <w:r>
        <w:t>jre</w:t>
      </w:r>
      <w:proofErr w:type="spellEnd"/>
      <w:r>
        <w:t xml:space="preserve"> </w:t>
      </w:r>
      <w:proofErr w:type="spellStart"/>
      <w:r>
        <w:t>verkleger</w:t>
      </w:r>
      <w:proofErr w:type="spellEnd"/>
      <w:r>
        <w:t xml:space="preserve"> aber / und </w:t>
      </w:r>
      <w:proofErr w:type="spellStart"/>
      <w:r>
        <w:t>verfolger</w:t>
      </w:r>
      <w:proofErr w:type="spellEnd"/>
      <w:r>
        <w:t xml:space="preserve"> </w:t>
      </w:r>
      <w:proofErr w:type="spellStart"/>
      <w:r>
        <w:t>umbbrachten</w:t>
      </w:r>
      <w:proofErr w:type="spellEnd"/>
      <w:r>
        <w:t xml:space="preserve">. </w:t>
      </w:r>
      <w:proofErr w:type="spellStart"/>
      <w:r>
        <w:t>Darumb</w:t>
      </w:r>
      <w:proofErr w:type="spellEnd"/>
      <w:r>
        <w:t xml:space="preserve"> aber spricht er / die andern alle </w:t>
      </w:r>
      <w:proofErr w:type="spellStart"/>
      <w:r>
        <w:t>seyen</w:t>
      </w:r>
      <w:proofErr w:type="spellEnd"/>
      <w:r>
        <w:t xml:space="preserve"> </w:t>
      </w:r>
      <w:proofErr w:type="spellStart"/>
      <w:r>
        <w:t>übertretter</w:t>
      </w:r>
      <w:proofErr w:type="spellEnd"/>
      <w:r>
        <w:t xml:space="preserve"> gewesen / das sie die Propheten </w:t>
      </w:r>
      <w:proofErr w:type="spellStart"/>
      <w:r>
        <w:t>verfolgeten</w:t>
      </w:r>
      <w:proofErr w:type="spellEnd"/>
      <w:r>
        <w:t xml:space="preserve"> / </w:t>
      </w:r>
      <w:proofErr w:type="spellStart"/>
      <w:r>
        <w:t>unnd</w:t>
      </w:r>
      <w:proofErr w:type="spellEnd"/>
      <w:r>
        <w:t xml:space="preserve"> </w:t>
      </w:r>
      <w:proofErr w:type="spellStart"/>
      <w:r>
        <w:t>moerdeten</w:t>
      </w:r>
      <w:proofErr w:type="spellEnd"/>
      <w:r>
        <w:t xml:space="preserve"> / </w:t>
      </w:r>
      <w:proofErr w:type="spellStart"/>
      <w:r>
        <w:t>jre</w:t>
      </w:r>
      <w:proofErr w:type="spellEnd"/>
      <w:r>
        <w:t xml:space="preserve"> </w:t>
      </w:r>
      <w:proofErr w:type="spellStart"/>
      <w:r>
        <w:t>verkleger</w:t>
      </w:r>
      <w:proofErr w:type="spellEnd"/>
      <w:r>
        <w:t xml:space="preserve"> aber / die falschen </w:t>
      </w:r>
      <w:proofErr w:type="spellStart"/>
      <w:r>
        <w:t>lerer</w:t>
      </w:r>
      <w:proofErr w:type="spellEnd"/>
      <w:r>
        <w:t xml:space="preserve"> </w:t>
      </w:r>
      <w:proofErr w:type="spellStart"/>
      <w:r>
        <w:t>ehreten</w:t>
      </w:r>
      <w:proofErr w:type="spellEnd"/>
      <w:r>
        <w:t xml:space="preserve"> / und leben </w:t>
      </w:r>
      <w:proofErr w:type="spellStart"/>
      <w:r>
        <w:t>liessen</w:t>
      </w:r>
      <w:proofErr w:type="spellEnd"/>
      <w:r>
        <w:t xml:space="preserve">. Der Prophet Daniel / lobet den </w:t>
      </w:r>
      <w:proofErr w:type="spellStart"/>
      <w:r>
        <w:t>Künig</w:t>
      </w:r>
      <w:proofErr w:type="spellEnd"/>
      <w:r>
        <w:t xml:space="preserve"> </w:t>
      </w:r>
      <w:proofErr w:type="spellStart"/>
      <w:r>
        <w:t>Nebucadnezer</w:t>
      </w:r>
      <w:proofErr w:type="spellEnd"/>
      <w:r>
        <w:t xml:space="preserve"> </w:t>
      </w:r>
      <w:proofErr w:type="spellStart"/>
      <w:r>
        <w:t>seer</w:t>
      </w:r>
      <w:proofErr w:type="spellEnd"/>
      <w:r>
        <w:t xml:space="preserve"> hoch / nicht allein </w:t>
      </w:r>
      <w:proofErr w:type="spellStart"/>
      <w:r>
        <w:t>darumb</w:t>
      </w:r>
      <w:proofErr w:type="spellEnd"/>
      <w:r>
        <w:t xml:space="preserve"> / das er die drei heiligen ehret / und </w:t>
      </w:r>
      <w:proofErr w:type="spellStart"/>
      <w:r>
        <w:t>jre</w:t>
      </w:r>
      <w:proofErr w:type="spellEnd"/>
      <w:r>
        <w:t xml:space="preserve"> </w:t>
      </w:r>
      <w:proofErr w:type="spellStart"/>
      <w:r>
        <w:t>verkleger</w:t>
      </w:r>
      <w:proofErr w:type="spellEnd"/>
      <w:r>
        <w:t xml:space="preserve"> </w:t>
      </w:r>
      <w:proofErr w:type="spellStart"/>
      <w:r>
        <w:t>umbbrachte</w:t>
      </w:r>
      <w:proofErr w:type="spellEnd"/>
      <w:r>
        <w:t xml:space="preserve"> / sondern auch das er ein solch gebot </w:t>
      </w:r>
      <w:proofErr w:type="spellStart"/>
      <w:r>
        <w:t>außgeen</w:t>
      </w:r>
      <w:proofErr w:type="spellEnd"/>
      <w:r>
        <w:t xml:space="preserve"> ließ / wer den Gott </w:t>
      </w:r>
      <w:proofErr w:type="spellStart"/>
      <w:r>
        <w:t>Sedrach</w:t>
      </w:r>
      <w:proofErr w:type="spellEnd"/>
      <w:r>
        <w:t xml:space="preserve"> / </w:t>
      </w:r>
      <w:proofErr w:type="spellStart"/>
      <w:r>
        <w:t>Mesach</w:t>
      </w:r>
      <w:proofErr w:type="spellEnd"/>
      <w:r>
        <w:t xml:space="preserve"> / Abednego / </w:t>
      </w:r>
      <w:proofErr w:type="spellStart"/>
      <w:r>
        <w:t>lestert</w:t>
      </w:r>
      <w:proofErr w:type="spellEnd"/>
      <w:r>
        <w:t xml:space="preserve"> / der </w:t>
      </w:r>
      <w:proofErr w:type="spellStart"/>
      <w:r>
        <w:t>sol</w:t>
      </w:r>
      <w:proofErr w:type="spellEnd"/>
      <w:r>
        <w:t xml:space="preserve"> </w:t>
      </w:r>
      <w:proofErr w:type="spellStart"/>
      <w:r>
        <w:t>umm</w:t>
      </w:r>
      <w:proofErr w:type="spellEnd"/>
      <w:r>
        <w:t xml:space="preserve"> kommen / und sein </w:t>
      </w:r>
      <w:proofErr w:type="spellStart"/>
      <w:r>
        <w:t>hauß</w:t>
      </w:r>
      <w:proofErr w:type="spellEnd"/>
      <w:r>
        <w:t xml:space="preserve"> / </w:t>
      </w:r>
      <w:proofErr w:type="spellStart"/>
      <w:r>
        <w:t>schandlich</w:t>
      </w:r>
      <w:proofErr w:type="spellEnd"/>
      <w:r>
        <w:t xml:space="preserve"> </w:t>
      </w:r>
      <w:proofErr w:type="spellStart"/>
      <w:r>
        <w:t>verstoeret</w:t>
      </w:r>
      <w:proofErr w:type="spellEnd"/>
      <w:r>
        <w:t xml:space="preserve"> werden. Des gleichen </w:t>
      </w:r>
      <w:proofErr w:type="spellStart"/>
      <w:r>
        <w:t>würdt</w:t>
      </w:r>
      <w:proofErr w:type="spellEnd"/>
      <w:r>
        <w:t xml:space="preserve"> </w:t>
      </w:r>
      <w:proofErr w:type="spellStart"/>
      <w:r>
        <w:t>Künig</w:t>
      </w:r>
      <w:proofErr w:type="spellEnd"/>
      <w:r>
        <w:t xml:space="preserve"> Darios / nicht allein </w:t>
      </w:r>
      <w:proofErr w:type="spellStart"/>
      <w:r>
        <w:t>darumb</w:t>
      </w:r>
      <w:proofErr w:type="spellEnd"/>
      <w:r>
        <w:t xml:space="preserve"> </w:t>
      </w:r>
      <w:proofErr w:type="spellStart"/>
      <w:r>
        <w:t>gepreyset</w:t>
      </w:r>
      <w:proofErr w:type="spellEnd"/>
      <w:r>
        <w:t xml:space="preserve"> / das er den Propheten Daniel / gewaltig im </w:t>
      </w:r>
      <w:proofErr w:type="spellStart"/>
      <w:r>
        <w:t>Künigreich</w:t>
      </w:r>
      <w:proofErr w:type="spellEnd"/>
      <w:r>
        <w:t xml:space="preserve"> macht / seine </w:t>
      </w:r>
      <w:proofErr w:type="spellStart"/>
      <w:r>
        <w:t>verkleger</w:t>
      </w:r>
      <w:proofErr w:type="spellEnd"/>
      <w:r>
        <w:t xml:space="preserve"> aber / in die </w:t>
      </w:r>
      <w:proofErr w:type="spellStart"/>
      <w:r>
        <w:t>Loewen</w:t>
      </w:r>
      <w:proofErr w:type="spellEnd"/>
      <w:r>
        <w:t xml:space="preserve"> gruben </w:t>
      </w:r>
      <w:proofErr w:type="spellStart"/>
      <w:r>
        <w:t>warffe</w:t>
      </w:r>
      <w:proofErr w:type="spellEnd"/>
      <w:r>
        <w:t xml:space="preserve"> / sondern auch / das er ein solch </w:t>
      </w:r>
      <w:proofErr w:type="spellStart"/>
      <w:r>
        <w:t>gebott</w:t>
      </w:r>
      <w:proofErr w:type="spellEnd"/>
      <w:r>
        <w:t xml:space="preserve"> ließ </w:t>
      </w:r>
      <w:proofErr w:type="spellStart"/>
      <w:r>
        <w:t>außgehen</w:t>
      </w:r>
      <w:proofErr w:type="spellEnd"/>
      <w:r>
        <w:t xml:space="preserve">. </w:t>
      </w:r>
      <w:proofErr w:type="spellStart"/>
      <w:r>
        <w:t>Diß</w:t>
      </w:r>
      <w:proofErr w:type="spellEnd"/>
      <w:r>
        <w:t xml:space="preserve"> ist mein </w:t>
      </w:r>
      <w:proofErr w:type="spellStart"/>
      <w:r>
        <w:t>befelch</w:t>
      </w:r>
      <w:proofErr w:type="spellEnd"/>
      <w:r>
        <w:t xml:space="preserve"> / </w:t>
      </w:r>
      <w:proofErr w:type="spellStart"/>
      <w:r>
        <w:t>dz</w:t>
      </w:r>
      <w:proofErr w:type="spellEnd"/>
      <w:r>
        <w:t xml:space="preserve"> man in der </w:t>
      </w:r>
      <w:proofErr w:type="spellStart"/>
      <w:r>
        <w:t>gantzen</w:t>
      </w:r>
      <w:proofErr w:type="spellEnd"/>
      <w:r>
        <w:t xml:space="preserve"> </w:t>
      </w:r>
      <w:proofErr w:type="spellStart"/>
      <w:r>
        <w:t>herrschafft</w:t>
      </w:r>
      <w:proofErr w:type="spellEnd"/>
      <w:r>
        <w:t xml:space="preserve"> / meines </w:t>
      </w:r>
      <w:proofErr w:type="spellStart"/>
      <w:r>
        <w:t>Künigreichs</w:t>
      </w:r>
      <w:proofErr w:type="spellEnd"/>
      <w:r>
        <w:t xml:space="preserve"> / den Gott Daniels fürchten </w:t>
      </w:r>
      <w:proofErr w:type="spellStart"/>
      <w:r>
        <w:t>sol</w:t>
      </w:r>
      <w:proofErr w:type="spellEnd"/>
      <w:r>
        <w:t xml:space="preserve"> / dann er ist der lebendig Gott / der ewig bleibet / und sein </w:t>
      </w:r>
      <w:proofErr w:type="spellStart"/>
      <w:r>
        <w:t>Künigreich</w:t>
      </w:r>
      <w:proofErr w:type="spellEnd"/>
      <w:r>
        <w:t xml:space="preserve"> ist </w:t>
      </w:r>
      <w:proofErr w:type="spellStart"/>
      <w:r>
        <w:t>unvergenglich</w:t>
      </w:r>
      <w:proofErr w:type="spellEnd"/>
      <w:r>
        <w:t xml:space="preserve"> / er ist ein </w:t>
      </w:r>
      <w:proofErr w:type="spellStart"/>
      <w:r>
        <w:t>erloeser</w:t>
      </w:r>
      <w:proofErr w:type="spellEnd"/>
      <w:r>
        <w:t xml:space="preserve"> / </w:t>
      </w:r>
      <w:proofErr w:type="spellStart"/>
      <w:r>
        <w:t>unnd</w:t>
      </w:r>
      <w:proofErr w:type="spellEnd"/>
      <w:r>
        <w:t xml:space="preserve"> </w:t>
      </w:r>
      <w:proofErr w:type="spellStart"/>
      <w:r>
        <w:t>nothelffer</w:t>
      </w:r>
      <w:proofErr w:type="spellEnd"/>
      <w:r>
        <w:t xml:space="preserve"> / und er thut </w:t>
      </w:r>
      <w:proofErr w:type="spellStart"/>
      <w:r>
        <w:t>zeichen</w:t>
      </w:r>
      <w:proofErr w:type="spellEnd"/>
      <w:r>
        <w:t xml:space="preserve"> / und wunder in </w:t>
      </w:r>
      <w:proofErr w:type="spellStart"/>
      <w:r>
        <w:t>himmel</w:t>
      </w:r>
      <w:proofErr w:type="spellEnd"/>
      <w:r>
        <w:t xml:space="preserve"> / </w:t>
      </w:r>
      <w:proofErr w:type="spellStart"/>
      <w:r>
        <w:t>unnd</w:t>
      </w:r>
      <w:proofErr w:type="spellEnd"/>
      <w:r>
        <w:t xml:space="preserve"> erden / der hat Daniel von den </w:t>
      </w:r>
      <w:proofErr w:type="spellStart"/>
      <w:r>
        <w:t>Loewen</w:t>
      </w:r>
      <w:proofErr w:type="spellEnd"/>
      <w:r>
        <w:t xml:space="preserve"> </w:t>
      </w:r>
      <w:proofErr w:type="spellStart"/>
      <w:r>
        <w:t>erloeset</w:t>
      </w:r>
      <w:proofErr w:type="spellEnd"/>
      <w:r>
        <w:t xml:space="preserve"> / </w:t>
      </w:r>
      <w:proofErr w:type="spellStart"/>
      <w:r>
        <w:t>hoeret</w:t>
      </w:r>
      <w:proofErr w:type="spellEnd"/>
      <w:r>
        <w:t xml:space="preserve"> ein </w:t>
      </w:r>
      <w:proofErr w:type="spellStart"/>
      <w:r>
        <w:t>schoenes</w:t>
      </w:r>
      <w:proofErr w:type="spellEnd"/>
      <w:r>
        <w:t xml:space="preserve"> </w:t>
      </w:r>
      <w:proofErr w:type="spellStart"/>
      <w:r>
        <w:t>exempel</w:t>
      </w:r>
      <w:proofErr w:type="spellEnd"/>
      <w:r>
        <w:t xml:space="preserve"> / des </w:t>
      </w:r>
      <w:proofErr w:type="spellStart"/>
      <w:r>
        <w:t>Keisers</w:t>
      </w:r>
      <w:proofErr w:type="spellEnd"/>
      <w:r>
        <w:t xml:space="preserve"> Constantini / geschehen im </w:t>
      </w:r>
      <w:proofErr w:type="spellStart"/>
      <w:r>
        <w:t>Concilio</w:t>
      </w:r>
      <w:proofErr w:type="spellEnd"/>
      <w:r>
        <w:t xml:space="preserve"> </w:t>
      </w:r>
      <w:proofErr w:type="spellStart"/>
      <w:r>
        <w:t>Niceno</w:t>
      </w:r>
      <w:proofErr w:type="spellEnd"/>
      <w:r>
        <w:t xml:space="preserve">. Dann da sich die Bischoff / </w:t>
      </w:r>
      <w:proofErr w:type="spellStart"/>
      <w:r>
        <w:t>unnd</w:t>
      </w:r>
      <w:proofErr w:type="spellEnd"/>
      <w:r>
        <w:t xml:space="preserve"> Priester </w:t>
      </w:r>
      <w:proofErr w:type="spellStart"/>
      <w:r>
        <w:t>undereinander</w:t>
      </w:r>
      <w:proofErr w:type="spellEnd"/>
      <w:r>
        <w:t xml:space="preserve"> </w:t>
      </w:r>
      <w:proofErr w:type="spellStart"/>
      <w:r>
        <w:t>verklageten</w:t>
      </w:r>
      <w:proofErr w:type="spellEnd"/>
      <w:r>
        <w:t xml:space="preserve"> / und der </w:t>
      </w:r>
      <w:proofErr w:type="spellStart"/>
      <w:r>
        <w:t>Keiser</w:t>
      </w:r>
      <w:proofErr w:type="spellEnd"/>
      <w:r>
        <w:t xml:space="preserve"> </w:t>
      </w:r>
      <w:proofErr w:type="spellStart"/>
      <w:r>
        <w:t>merckt</w:t>
      </w:r>
      <w:proofErr w:type="spellEnd"/>
      <w:r>
        <w:t xml:space="preserve"> </w:t>
      </w:r>
      <w:proofErr w:type="spellStart"/>
      <w:r>
        <w:t>dasd</w:t>
      </w:r>
      <w:proofErr w:type="spellEnd"/>
      <w:r>
        <w:t xml:space="preserve"> Causa religionis / dadurch verhindert wurde / steckt er </w:t>
      </w:r>
      <w:proofErr w:type="spellStart"/>
      <w:r>
        <w:t>jre</w:t>
      </w:r>
      <w:proofErr w:type="spellEnd"/>
      <w:r>
        <w:t xml:space="preserve"> </w:t>
      </w:r>
      <w:proofErr w:type="spellStart"/>
      <w:r>
        <w:t>Supplicationes</w:t>
      </w:r>
      <w:proofErr w:type="spellEnd"/>
      <w:r>
        <w:t xml:space="preserve"> / </w:t>
      </w:r>
      <w:proofErr w:type="spellStart"/>
      <w:r>
        <w:t>allesasmpt</w:t>
      </w:r>
      <w:proofErr w:type="spellEnd"/>
      <w:r>
        <w:t xml:space="preserve"> in </w:t>
      </w:r>
      <w:proofErr w:type="spellStart"/>
      <w:r>
        <w:t>busen</w:t>
      </w:r>
      <w:proofErr w:type="spellEnd"/>
      <w:r>
        <w:t xml:space="preserve"> / </w:t>
      </w:r>
      <w:proofErr w:type="spellStart"/>
      <w:r>
        <w:t>unnd</w:t>
      </w:r>
      <w:proofErr w:type="spellEnd"/>
      <w:r>
        <w:t xml:space="preserve"> </w:t>
      </w:r>
      <w:proofErr w:type="spellStart"/>
      <w:r>
        <w:t>sprrach</w:t>
      </w:r>
      <w:proofErr w:type="spellEnd"/>
      <w:r>
        <w:t xml:space="preserve"> zu </w:t>
      </w:r>
      <w:proofErr w:type="spellStart"/>
      <w:r>
        <w:t>jnen</w:t>
      </w:r>
      <w:proofErr w:type="spellEnd"/>
      <w:r>
        <w:t xml:space="preserve"> / Gott hat </w:t>
      </w:r>
      <w:proofErr w:type="spellStart"/>
      <w:r>
        <w:t>eüch</w:t>
      </w:r>
      <w:proofErr w:type="spellEnd"/>
      <w:r>
        <w:t xml:space="preserve"> geweihet zu Priestern / und </w:t>
      </w:r>
      <w:proofErr w:type="spellStart"/>
      <w:r>
        <w:t>gewalt</w:t>
      </w:r>
      <w:proofErr w:type="spellEnd"/>
      <w:r>
        <w:t xml:space="preserve"> geben / uns zurichten / </w:t>
      </w:r>
      <w:proofErr w:type="spellStart"/>
      <w:r>
        <w:t>unnd</w:t>
      </w:r>
      <w:proofErr w:type="spellEnd"/>
      <w:r>
        <w:t xml:space="preserve"> wir sind gern / </w:t>
      </w:r>
      <w:proofErr w:type="spellStart"/>
      <w:r>
        <w:t>eüwerm</w:t>
      </w:r>
      <w:proofErr w:type="spellEnd"/>
      <w:r>
        <w:t xml:space="preserve"> </w:t>
      </w:r>
      <w:proofErr w:type="spellStart"/>
      <w:r>
        <w:t>gericht</w:t>
      </w:r>
      <w:proofErr w:type="spellEnd"/>
      <w:r>
        <w:t xml:space="preserve"> </w:t>
      </w:r>
      <w:proofErr w:type="spellStart"/>
      <w:r>
        <w:t>underworffen</w:t>
      </w:r>
      <w:proofErr w:type="spellEnd"/>
      <w:r>
        <w:t xml:space="preserve"> / sintemal nun </w:t>
      </w:r>
      <w:proofErr w:type="spellStart"/>
      <w:r>
        <w:t>eüwre</w:t>
      </w:r>
      <w:proofErr w:type="spellEnd"/>
      <w:r>
        <w:t xml:space="preserve"> </w:t>
      </w:r>
      <w:proofErr w:type="spellStart"/>
      <w:r>
        <w:t>sachen</w:t>
      </w:r>
      <w:proofErr w:type="spellEnd"/>
      <w:r>
        <w:t xml:space="preserve"> für Gottes </w:t>
      </w:r>
      <w:proofErr w:type="spellStart"/>
      <w:r>
        <w:t>gericht</w:t>
      </w:r>
      <w:proofErr w:type="spellEnd"/>
      <w:r>
        <w:t xml:space="preserve"> </w:t>
      </w:r>
      <w:proofErr w:type="spellStart"/>
      <w:r>
        <w:t>gehoeren</w:t>
      </w:r>
      <w:proofErr w:type="spellEnd"/>
      <w:r>
        <w:t xml:space="preserve"> / </w:t>
      </w:r>
      <w:proofErr w:type="spellStart"/>
      <w:r>
        <w:t>unnd</w:t>
      </w:r>
      <w:proofErr w:type="spellEnd"/>
      <w:r>
        <w:t xml:space="preserve"> </w:t>
      </w:r>
      <w:proofErr w:type="spellStart"/>
      <w:r>
        <w:t>jr</w:t>
      </w:r>
      <w:proofErr w:type="spellEnd"/>
      <w:r>
        <w:t xml:space="preserve"> von </w:t>
      </w:r>
      <w:proofErr w:type="spellStart"/>
      <w:r>
        <w:t>menschen</w:t>
      </w:r>
      <w:proofErr w:type="spellEnd"/>
      <w:r>
        <w:t xml:space="preserve"> nicht gerichtet </w:t>
      </w:r>
      <w:proofErr w:type="spellStart"/>
      <w:r>
        <w:t>solt</w:t>
      </w:r>
      <w:proofErr w:type="spellEnd"/>
      <w:r>
        <w:t xml:space="preserve"> werden / so will ich Gott / über </w:t>
      </w:r>
      <w:proofErr w:type="spellStart"/>
      <w:r>
        <w:t>eüwre</w:t>
      </w:r>
      <w:proofErr w:type="spellEnd"/>
      <w:r>
        <w:t xml:space="preserve"> </w:t>
      </w:r>
      <w:proofErr w:type="spellStart"/>
      <w:r>
        <w:t>sachen</w:t>
      </w:r>
      <w:proofErr w:type="spellEnd"/>
      <w:r>
        <w:t xml:space="preserve"> richten lassen. </w:t>
      </w:r>
    </w:p>
    <w:p w14:paraId="36FB6E2E" w14:textId="77777777" w:rsidR="00833A43" w:rsidRDefault="00833A43" w:rsidP="00833A43">
      <w:pPr>
        <w:pStyle w:val="StandardWeb"/>
      </w:pPr>
      <w:r>
        <w:t xml:space="preserve">Dann weil auch </w:t>
      </w:r>
      <w:proofErr w:type="spellStart"/>
      <w:r>
        <w:t>jr</w:t>
      </w:r>
      <w:proofErr w:type="spellEnd"/>
      <w:r>
        <w:t xml:space="preserve"> </w:t>
      </w:r>
      <w:proofErr w:type="spellStart"/>
      <w:r>
        <w:t>unns</w:t>
      </w:r>
      <w:proofErr w:type="spellEnd"/>
      <w:r>
        <w:t xml:space="preserve"> von Gott </w:t>
      </w:r>
      <w:proofErr w:type="spellStart"/>
      <w:r>
        <w:t>seyt</w:t>
      </w:r>
      <w:proofErr w:type="spellEnd"/>
      <w:r>
        <w:t xml:space="preserve"> gegeben zu </w:t>
      </w:r>
      <w:proofErr w:type="spellStart"/>
      <w:r>
        <w:t>goettern</w:t>
      </w:r>
      <w:proofErr w:type="spellEnd"/>
      <w:r>
        <w:t xml:space="preserve"> / </w:t>
      </w:r>
      <w:proofErr w:type="spellStart"/>
      <w:r>
        <w:t>unn</w:t>
      </w:r>
      <w:proofErr w:type="spellEnd"/>
      <w:r>
        <w:t xml:space="preserve"> </w:t>
      </w:r>
      <w:proofErr w:type="spellStart"/>
      <w:r>
        <w:t>derhalben</w:t>
      </w:r>
      <w:proofErr w:type="spellEnd"/>
      <w:r>
        <w:t xml:space="preserve"> nicht fein </w:t>
      </w:r>
      <w:proofErr w:type="spellStart"/>
      <w:r>
        <w:t>were</w:t>
      </w:r>
      <w:proofErr w:type="spellEnd"/>
      <w:r>
        <w:t xml:space="preserve"> / das ein </w:t>
      </w:r>
      <w:proofErr w:type="spellStart"/>
      <w:r>
        <w:t>mensch</w:t>
      </w:r>
      <w:proofErr w:type="spellEnd"/>
      <w:r>
        <w:t xml:space="preserve"> über </w:t>
      </w:r>
      <w:proofErr w:type="spellStart"/>
      <w:r>
        <w:t>goetter</w:t>
      </w:r>
      <w:proofErr w:type="spellEnd"/>
      <w:r>
        <w:t xml:space="preserve"> </w:t>
      </w:r>
      <w:proofErr w:type="spellStart"/>
      <w:r>
        <w:t>solt</w:t>
      </w:r>
      <w:proofErr w:type="spellEnd"/>
      <w:r>
        <w:t xml:space="preserve"> richten / so will ich den </w:t>
      </w:r>
      <w:proofErr w:type="spellStart"/>
      <w:r>
        <w:t>eüwren</w:t>
      </w:r>
      <w:proofErr w:type="spellEnd"/>
      <w:r>
        <w:t xml:space="preserve"> </w:t>
      </w:r>
      <w:proofErr w:type="spellStart"/>
      <w:r>
        <w:t>richter</w:t>
      </w:r>
      <w:proofErr w:type="spellEnd"/>
      <w:r>
        <w:t xml:space="preserve"> sein lassen / von dem geschrieben stehet / Gott stehet in der gemeine Gottes / und ist </w:t>
      </w:r>
      <w:proofErr w:type="spellStart"/>
      <w:r>
        <w:t>richter</w:t>
      </w:r>
      <w:proofErr w:type="spellEnd"/>
      <w:r>
        <w:t xml:space="preserve"> / </w:t>
      </w:r>
      <w:proofErr w:type="spellStart"/>
      <w:r>
        <w:t>under</w:t>
      </w:r>
      <w:proofErr w:type="spellEnd"/>
      <w:r>
        <w:t xml:space="preserve"> den </w:t>
      </w:r>
      <w:proofErr w:type="spellStart"/>
      <w:r>
        <w:t>goettern</w:t>
      </w:r>
      <w:proofErr w:type="spellEnd"/>
      <w:r>
        <w:t xml:space="preserve">. </w:t>
      </w:r>
      <w:proofErr w:type="spellStart"/>
      <w:r>
        <w:t>Seyt</w:t>
      </w:r>
      <w:proofErr w:type="spellEnd"/>
      <w:r>
        <w:t xml:space="preserve"> eins </w:t>
      </w:r>
      <w:proofErr w:type="spellStart"/>
      <w:r>
        <w:t>undereinander</w:t>
      </w:r>
      <w:proofErr w:type="spellEnd"/>
      <w:r>
        <w:t xml:space="preserve"> / und bekümmert </w:t>
      </w:r>
      <w:proofErr w:type="spellStart"/>
      <w:r>
        <w:t>eüch</w:t>
      </w:r>
      <w:proofErr w:type="spellEnd"/>
      <w:r>
        <w:t xml:space="preserve"> mit </w:t>
      </w:r>
      <w:proofErr w:type="spellStart"/>
      <w:r>
        <w:t>sachen</w:t>
      </w:r>
      <w:proofErr w:type="spellEnd"/>
      <w:r>
        <w:t xml:space="preserve"> des </w:t>
      </w:r>
      <w:proofErr w:type="spellStart"/>
      <w:r>
        <w:t>glaubens</w:t>
      </w:r>
      <w:proofErr w:type="spellEnd"/>
      <w:r>
        <w:t xml:space="preserve">. </w:t>
      </w:r>
      <w:proofErr w:type="spellStart"/>
      <w:r>
        <w:t>Sihe</w:t>
      </w:r>
      <w:proofErr w:type="spellEnd"/>
      <w:r>
        <w:t xml:space="preserve"> ich </w:t>
      </w:r>
      <w:proofErr w:type="spellStart"/>
      <w:r>
        <w:t>wil</w:t>
      </w:r>
      <w:proofErr w:type="spellEnd"/>
      <w:r>
        <w:t xml:space="preserve"> </w:t>
      </w:r>
      <w:proofErr w:type="spellStart"/>
      <w:r>
        <w:t>eüwre</w:t>
      </w:r>
      <w:proofErr w:type="spellEnd"/>
      <w:r>
        <w:t xml:space="preserve"> </w:t>
      </w:r>
      <w:proofErr w:type="spellStart"/>
      <w:r>
        <w:t>Supplicationes</w:t>
      </w:r>
      <w:proofErr w:type="spellEnd"/>
      <w:r>
        <w:t xml:space="preserve"> nicht lesen / sondern verbrennen lassen / </w:t>
      </w:r>
      <w:proofErr w:type="spellStart"/>
      <w:r>
        <w:t>auff</w:t>
      </w:r>
      <w:proofErr w:type="spellEnd"/>
      <w:r>
        <w:t xml:space="preserve"> das niemand </w:t>
      </w:r>
      <w:proofErr w:type="spellStart"/>
      <w:r>
        <w:t>erfare</w:t>
      </w:r>
      <w:proofErr w:type="spellEnd"/>
      <w:r>
        <w:t xml:space="preserve"> / das </w:t>
      </w:r>
      <w:proofErr w:type="spellStart"/>
      <w:r>
        <w:t>priester</w:t>
      </w:r>
      <w:proofErr w:type="spellEnd"/>
      <w:r>
        <w:t xml:space="preserve"> miteinander uneins seien. </w:t>
      </w:r>
    </w:p>
    <w:p w14:paraId="66BEB479" w14:textId="77777777" w:rsidR="00833A43" w:rsidRDefault="00833A43" w:rsidP="00833A43">
      <w:pPr>
        <w:pStyle w:val="StandardWeb"/>
      </w:pPr>
      <w:proofErr w:type="spellStart"/>
      <w:r>
        <w:t>Solchs</w:t>
      </w:r>
      <w:proofErr w:type="spellEnd"/>
      <w:r>
        <w:t xml:space="preserve"> aber ist allen Herrn </w:t>
      </w:r>
      <w:proofErr w:type="spellStart"/>
      <w:r>
        <w:t>auff</w:t>
      </w:r>
      <w:proofErr w:type="spellEnd"/>
      <w:r>
        <w:t xml:space="preserve"> erden </w:t>
      </w:r>
      <w:proofErr w:type="spellStart"/>
      <w:r>
        <w:t>fürgeschrieben</w:t>
      </w:r>
      <w:proofErr w:type="spellEnd"/>
      <w:r>
        <w:t xml:space="preserve"> / </w:t>
      </w:r>
      <w:proofErr w:type="spellStart"/>
      <w:r>
        <w:t>auff</w:t>
      </w:r>
      <w:proofErr w:type="spellEnd"/>
      <w:r>
        <w:t xml:space="preserve"> das sie rechtschaffene </w:t>
      </w:r>
      <w:proofErr w:type="spellStart"/>
      <w:r>
        <w:t>prediger</w:t>
      </w:r>
      <w:proofErr w:type="spellEnd"/>
      <w:r>
        <w:t xml:space="preserve"> / für </w:t>
      </w:r>
      <w:proofErr w:type="spellStart"/>
      <w:r>
        <w:t>jre</w:t>
      </w:r>
      <w:proofErr w:type="spellEnd"/>
      <w:r>
        <w:t xml:space="preserve"> beste </w:t>
      </w:r>
      <w:proofErr w:type="spellStart"/>
      <w:r>
        <w:t>freünde</w:t>
      </w:r>
      <w:proofErr w:type="spellEnd"/>
      <w:r>
        <w:t xml:space="preserve"> halten / und sie nicht für solche </w:t>
      </w:r>
      <w:proofErr w:type="spellStart"/>
      <w:r>
        <w:t>leüte</w:t>
      </w:r>
      <w:proofErr w:type="spellEnd"/>
      <w:r>
        <w:t xml:space="preserve"> achten / dafür sie </w:t>
      </w:r>
      <w:proofErr w:type="spellStart"/>
      <w:r>
        <w:t>jre</w:t>
      </w:r>
      <w:proofErr w:type="spellEnd"/>
      <w:r>
        <w:t xml:space="preserve"> </w:t>
      </w:r>
      <w:proofErr w:type="spellStart"/>
      <w:r>
        <w:t>verkleger</w:t>
      </w:r>
      <w:proofErr w:type="spellEnd"/>
      <w:r>
        <w:t xml:space="preserve"> </w:t>
      </w:r>
      <w:proofErr w:type="spellStart"/>
      <w:r>
        <w:t>dargeben</w:t>
      </w:r>
      <w:proofErr w:type="spellEnd"/>
      <w:r>
        <w:t xml:space="preserve"> / sondern für solche / wie sie Jesus </w:t>
      </w:r>
      <w:proofErr w:type="spellStart"/>
      <w:r>
        <w:t>Syrach</w:t>
      </w:r>
      <w:proofErr w:type="spellEnd"/>
      <w:r>
        <w:t xml:space="preserve"> / am </w:t>
      </w:r>
      <w:proofErr w:type="spellStart"/>
      <w:r>
        <w:t>neün</w:t>
      </w:r>
      <w:proofErr w:type="spellEnd"/>
      <w:r>
        <w:t xml:space="preserve"> und </w:t>
      </w:r>
      <w:proofErr w:type="spellStart"/>
      <w:r>
        <w:t>dreissigsten</w:t>
      </w:r>
      <w:proofErr w:type="spellEnd"/>
      <w:r>
        <w:t xml:space="preserve"> beschreibet. Dann es muß nicht </w:t>
      </w:r>
      <w:proofErr w:type="spellStart"/>
      <w:r>
        <w:t>auff</w:t>
      </w:r>
      <w:proofErr w:type="spellEnd"/>
      <w:r>
        <w:t xml:space="preserve"> zwo </w:t>
      </w:r>
      <w:proofErr w:type="spellStart"/>
      <w:r>
        <w:t>seytten</w:t>
      </w:r>
      <w:proofErr w:type="spellEnd"/>
      <w:r>
        <w:t xml:space="preserve"> </w:t>
      </w:r>
      <w:proofErr w:type="spellStart"/>
      <w:r>
        <w:t>gehuncken</w:t>
      </w:r>
      <w:proofErr w:type="spellEnd"/>
      <w:r>
        <w:t xml:space="preserve"> sein / wie </w:t>
      </w:r>
      <w:proofErr w:type="spellStart"/>
      <w:r>
        <w:t>Helias</w:t>
      </w:r>
      <w:proofErr w:type="spellEnd"/>
      <w:r>
        <w:t xml:space="preserve"> zum </w:t>
      </w:r>
      <w:proofErr w:type="spellStart"/>
      <w:r>
        <w:t>Künig</w:t>
      </w:r>
      <w:proofErr w:type="spellEnd"/>
      <w:r>
        <w:t xml:space="preserve"> Ahab sprach / sondern Davids </w:t>
      </w:r>
      <w:proofErr w:type="spellStart"/>
      <w:r>
        <w:t>liedlin</w:t>
      </w:r>
      <w:proofErr w:type="spellEnd"/>
      <w:r>
        <w:t xml:space="preserve"> gesungen sein. Ich hab </w:t>
      </w:r>
      <w:proofErr w:type="spellStart"/>
      <w:r>
        <w:t>lust</w:t>
      </w:r>
      <w:proofErr w:type="spellEnd"/>
      <w:r>
        <w:t xml:space="preserve"> an deinen </w:t>
      </w:r>
      <w:proofErr w:type="spellStart"/>
      <w:r>
        <w:t>zeügnissen</w:t>
      </w:r>
      <w:proofErr w:type="spellEnd"/>
      <w:r>
        <w:t xml:space="preserve"> / die sind meine </w:t>
      </w:r>
      <w:proofErr w:type="spellStart"/>
      <w:r>
        <w:t>ratsleütte</w:t>
      </w:r>
      <w:proofErr w:type="spellEnd"/>
      <w:r>
        <w:t xml:space="preserve">. Kein bessere </w:t>
      </w:r>
      <w:proofErr w:type="spellStart"/>
      <w:r>
        <w:t>kunst</w:t>
      </w:r>
      <w:proofErr w:type="spellEnd"/>
      <w:r>
        <w:t xml:space="preserve"> ist lang und </w:t>
      </w:r>
      <w:proofErr w:type="spellStart"/>
      <w:r>
        <w:t>wol</w:t>
      </w:r>
      <w:proofErr w:type="spellEnd"/>
      <w:r>
        <w:t xml:space="preserve"> </w:t>
      </w:r>
      <w:proofErr w:type="spellStart"/>
      <w:r>
        <w:t>zuregiren</w:t>
      </w:r>
      <w:proofErr w:type="spellEnd"/>
      <w:r>
        <w:t xml:space="preserve"> / dann rechtgeschaffene </w:t>
      </w:r>
      <w:proofErr w:type="spellStart"/>
      <w:r>
        <w:t>prediger</w:t>
      </w:r>
      <w:proofErr w:type="spellEnd"/>
      <w:r>
        <w:t xml:space="preserve"> / lieben und ehren / wie David seinen Nathan / </w:t>
      </w:r>
      <w:proofErr w:type="spellStart"/>
      <w:r>
        <w:t>Hißkia</w:t>
      </w:r>
      <w:proofErr w:type="spellEnd"/>
      <w:r>
        <w:t xml:space="preserve"> seinen </w:t>
      </w:r>
      <w:proofErr w:type="spellStart"/>
      <w:r>
        <w:t>Jersaiam</w:t>
      </w:r>
      <w:proofErr w:type="spellEnd"/>
      <w:r>
        <w:t xml:space="preserve"> / und Constantinus seine </w:t>
      </w:r>
      <w:proofErr w:type="spellStart"/>
      <w:r>
        <w:t>Predicanten</w:t>
      </w:r>
      <w:proofErr w:type="spellEnd"/>
      <w:r>
        <w:t xml:space="preserve"> </w:t>
      </w:r>
      <w:proofErr w:type="spellStart"/>
      <w:r>
        <w:t>liebeten</w:t>
      </w:r>
      <w:proofErr w:type="spellEnd"/>
      <w:r>
        <w:t xml:space="preserve"> / </w:t>
      </w:r>
      <w:proofErr w:type="spellStart"/>
      <w:r>
        <w:t>unnd</w:t>
      </w:r>
      <w:proofErr w:type="spellEnd"/>
      <w:r>
        <w:t xml:space="preserve"> </w:t>
      </w:r>
      <w:proofErr w:type="spellStart"/>
      <w:r>
        <w:t>ehreten</w:t>
      </w:r>
      <w:proofErr w:type="spellEnd"/>
      <w:r>
        <w:t xml:space="preserve"> / gegen </w:t>
      </w:r>
      <w:proofErr w:type="spellStart"/>
      <w:r>
        <w:t>jren</w:t>
      </w:r>
      <w:proofErr w:type="spellEnd"/>
      <w:r>
        <w:t xml:space="preserve"> </w:t>
      </w:r>
      <w:proofErr w:type="spellStart"/>
      <w:r>
        <w:t>widersaechern</w:t>
      </w:r>
      <w:proofErr w:type="spellEnd"/>
      <w:r>
        <w:t xml:space="preserve"> aber </w:t>
      </w:r>
      <w:proofErr w:type="spellStart"/>
      <w:r>
        <w:t>handlen</w:t>
      </w:r>
      <w:proofErr w:type="spellEnd"/>
      <w:r>
        <w:t xml:space="preserve"> / wie Salomo spricht / treibe den </w:t>
      </w:r>
      <w:proofErr w:type="spellStart"/>
      <w:r>
        <w:t>spoetter</w:t>
      </w:r>
      <w:proofErr w:type="spellEnd"/>
      <w:r>
        <w:t xml:space="preserve"> </w:t>
      </w:r>
      <w:proofErr w:type="spellStart"/>
      <w:r>
        <w:t>hinauß</w:t>
      </w:r>
      <w:proofErr w:type="spellEnd"/>
      <w:r>
        <w:t xml:space="preserve"> / so </w:t>
      </w:r>
      <w:proofErr w:type="spellStart"/>
      <w:r>
        <w:t>hoeret</w:t>
      </w:r>
      <w:proofErr w:type="spellEnd"/>
      <w:r>
        <w:t xml:space="preserve"> der </w:t>
      </w:r>
      <w:proofErr w:type="spellStart"/>
      <w:r>
        <w:t>hader</w:t>
      </w:r>
      <w:proofErr w:type="spellEnd"/>
      <w:r>
        <w:t xml:space="preserve"> </w:t>
      </w:r>
      <w:proofErr w:type="spellStart"/>
      <w:r>
        <w:t>auff</w:t>
      </w:r>
      <w:proofErr w:type="spellEnd"/>
      <w:r>
        <w:t xml:space="preserve">. </w:t>
      </w:r>
    </w:p>
    <w:p w14:paraId="3D1E7706" w14:textId="77777777" w:rsidR="00833A43" w:rsidRDefault="00833A43" w:rsidP="00833A43">
      <w:pPr>
        <w:pStyle w:val="StandardWeb"/>
      </w:pPr>
      <w:r>
        <w:t xml:space="preserve">Aber wie niemand predigen / also </w:t>
      </w:r>
      <w:proofErr w:type="spellStart"/>
      <w:r>
        <w:t>kan</w:t>
      </w:r>
      <w:proofErr w:type="spellEnd"/>
      <w:r>
        <w:t xml:space="preserve"> auch niemand das </w:t>
      </w:r>
      <w:proofErr w:type="spellStart"/>
      <w:r>
        <w:t>predigampt</w:t>
      </w:r>
      <w:proofErr w:type="spellEnd"/>
      <w:r>
        <w:t xml:space="preserve"> beschirmen / im </w:t>
      </w:r>
      <w:proofErr w:type="spellStart"/>
      <w:r>
        <w:t>unnd</w:t>
      </w:r>
      <w:proofErr w:type="spellEnd"/>
      <w:r>
        <w:t xml:space="preserve"> </w:t>
      </w:r>
      <w:proofErr w:type="spellStart"/>
      <w:r>
        <w:t>ander</w:t>
      </w:r>
      <w:proofErr w:type="spellEnd"/>
      <w:r>
        <w:t xml:space="preserve"> </w:t>
      </w:r>
      <w:proofErr w:type="spellStart"/>
      <w:r>
        <w:t>leütten</w:t>
      </w:r>
      <w:proofErr w:type="spellEnd"/>
      <w:r>
        <w:t xml:space="preserve"> zur </w:t>
      </w:r>
      <w:proofErr w:type="spellStart"/>
      <w:r>
        <w:t>seligkeit</w:t>
      </w:r>
      <w:proofErr w:type="spellEnd"/>
      <w:r>
        <w:t xml:space="preserve"> / es </w:t>
      </w:r>
      <w:proofErr w:type="spellStart"/>
      <w:r>
        <w:t>seye</w:t>
      </w:r>
      <w:proofErr w:type="spellEnd"/>
      <w:r>
        <w:t xml:space="preserve"> dann Gott mit im / wie mit allen frommen </w:t>
      </w:r>
      <w:proofErr w:type="spellStart"/>
      <w:r>
        <w:t>Künigen</w:t>
      </w:r>
      <w:proofErr w:type="spellEnd"/>
      <w:r>
        <w:t xml:space="preserve"> / </w:t>
      </w:r>
      <w:proofErr w:type="spellStart"/>
      <w:r>
        <w:t>unnd</w:t>
      </w:r>
      <w:proofErr w:type="spellEnd"/>
      <w:r>
        <w:t xml:space="preserve"> Propheten. </w:t>
      </w:r>
    </w:p>
    <w:p w14:paraId="54C8FEB0" w14:textId="77777777" w:rsidR="00833A43" w:rsidRDefault="00833A43" w:rsidP="00833A43">
      <w:pPr>
        <w:pStyle w:val="StandardWeb"/>
      </w:pPr>
      <w:proofErr w:type="spellStart"/>
      <w:r>
        <w:t>Drumb</w:t>
      </w:r>
      <w:proofErr w:type="spellEnd"/>
      <w:r>
        <w:t xml:space="preserve"> will ich alle fromme </w:t>
      </w:r>
      <w:proofErr w:type="spellStart"/>
      <w:r>
        <w:t>prediger</w:t>
      </w:r>
      <w:proofErr w:type="spellEnd"/>
      <w:r>
        <w:t xml:space="preserve"> / </w:t>
      </w:r>
      <w:proofErr w:type="spellStart"/>
      <w:r>
        <w:t>unnd</w:t>
      </w:r>
      <w:proofErr w:type="spellEnd"/>
      <w:r>
        <w:t xml:space="preserve"> Christen </w:t>
      </w:r>
      <w:proofErr w:type="spellStart"/>
      <w:r>
        <w:t>gebetten</w:t>
      </w:r>
      <w:proofErr w:type="spellEnd"/>
      <w:r>
        <w:t xml:space="preserve"> / das sie mit mir immer betten / und nimmer </w:t>
      </w:r>
      <w:proofErr w:type="spellStart"/>
      <w:r>
        <w:t>auffhoeren</w:t>
      </w:r>
      <w:proofErr w:type="spellEnd"/>
      <w:r>
        <w:t xml:space="preserve"> </w:t>
      </w:r>
      <w:proofErr w:type="spellStart"/>
      <w:r>
        <w:t>woellen</w:t>
      </w:r>
      <w:proofErr w:type="spellEnd"/>
      <w:r>
        <w:t xml:space="preserve"> / </w:t>
      </w:r>
      <w:proofErr w:type="spellStart"/>
      <w:r>
        <w:t>zubitten</w:t>
      </w:r>
      <w:proofErr w:type="spellEnd"/>
      <w:r>
        <w:t xml:space="preserve"> / den </w:t>
      </w:r>
      <w:proofErr w:type="spellStart"/>
      <w:r>
        <w:t>vatter</w:t>
      </w:r>
      <w:proofErr w:type="spellEnd"/>
      <w:r>
        <w:t xml:space="preserve"> unsers lieben Herrn und </w:t>
      </w:r>
      <w:proofErr w:type="spellStart"/>
      <w:r>
        <w:t>erloesers</w:t>
      </w:r>
      <w:proofErr w:type="spellEnd"/>
      <w:r>
        <w:t xml:space="preserve"> Jesu Christi / das er durch seinen </w:t>
      </w:r>
      <w:proofErr w:type="spellStart"/>
      <w:r>
        <w:t>allmechtigen</w:t>
      </w:r>
      <w:proofErr w:type="spellEnd"/>
      <w:r>
        <w:t xml:space="preserve"> geist / </w:t>
      </w:r>
      <w:proofErr w:type="spellStart"/>
      <w:r>
        <w:t>unn</w:t>
      </w:r>
      <w:proofErr w:type="spellEnd"/>
      <w:r>
        <w:t xml:space="preserve"> die lieben Engel / nicht allein rechtgeschaffene </w:t>
      </w:r>
      <w:proofErr w:type="spellStart"/>
      <w:r>
        <w:t>prediger</w:t>
      </w:r>
      <w:proofErr w:type="spellEnd"/>
      <w:r>
        <w:t xml:space="preserve"> </w:t>
      </w:r>
      <w:proofErr w:type="spellStart"/>
      <w:r>
        <w:t>unn</w:t>
      </w:r>
      <w:proofErr w:type="spellEnd"/>
      <w:r>
        <w:t xml:space="preserve"> </w:t>
      </w:r>
      <w:proofErr w:type="spellStart"/>
      <w:r>
        <w:t>Gotsfürchtige</w:t>
      </w:r>
      <w:proofErr w:type="spellEnd"/>
      <w:r>
        <w:t xml:space="preserve"> </w:t>
      </w:r>
      <w:proofErr w:type="spellStart"/>
      <w:r>
        <w:t>regenten</w:t>
      </w:r>
      <w:proofErr w:type="spellEnd"/>
      <w:r>
        <w:t xml:space="preserve"> / mit Gottes </w:t>
      </w:r>
      <w:proofErr w:type="spellStart"/>
      <w:r>
        <w:t>wortt</w:t>
      </w:r>
      <w:proofErr w:type="spellEnd"/>
      <w:r>
        <w:t xml:space="preserve"> immer </w:t>
      </w:r>
      <w:proofErr w:type="spellStart"/>
      <w:r>
        <w:t>erleüchten</w:t>
      </w:r>
      <w:proofErr w:type="spellEnd"/>
      <w:r>
        <w:t xml:space="preserve"> / und für allem übel </w:t>
      </w:r>
      <w:proofErr w:type="spellStart"/>
      <w:r>
        <w:t>behueten</w:t>
      </w:r>
      <w:proofErr w:type="spellEnd"/>
      <w:r>
        <w:t xml:space="preserve"> </w:t>
      </w:r>
      <w:proofErr w:type="spellStart"/>
      <w:r>
        <w:t>woelle</w:t>
      </w:r>
      <w:proofErr w:type="spellEnd"/>
      <w:r>
        <w:t xml:space="preserve"> / sondern auch die </w:t>
      </w:r>
      <w:proofErr w:type="spellStart"/>
      <w:r>
        <w:t>underthonen</w:t>
      </w:r>
      <w:proofErr w:type="spellEnd"/>
      <w:r>
        <w:t xml:space="preserve"> / und </w:t>
      </w:r>
      <w:proofErr w:type="spellStart"/>
      <w:r>
        <w:t>zuhoerer</w:t>
      </w:r>
      <w:proofErr w:type="spellEnd"/>
      <w:r>
        <w:t xml:space="preserve"> des </w:t>
      </w:r>
      <w:proofErr w:type="spellStart"/>
      <w:r>
        <w:t>worts</w:t>
      </w:r>
      <w:proofErr w:type="spellEnd"/>
      <w:r>
        <w:t xml:space="preserve"> so besitzen </w:t>
      </w:r>
      <w:proofErr w:type="spellStart"/>
      <w:r>
        <w:t>unnd</w:t>
      </w:r>
      <w:proofErr w:type="spellEnd"/>
      <w:r>
        <w:t xml:space="preserve"> regieren / das sie </w:t>
      </w:r>
      <w:proofErr w:type="spellStart"/>
      <w:r>
        <w:t>jre</w:t>
      </w:r>
      <w:proofErr w:type="spellEnd"/>
      <w:r>
        <w:t xml:space="preserve"> </w:t>
      </w:r>
      <w:proofErr w:type="spellStart"/>
      <w:r>
        <w:t>prediger</w:t>
      </w:r>
      <w:proofErr w:type="spellEnd"/>
      <w:r>
        <w:t xml:space="preserve"> und Oberherrn / von </w:t>
      </w:r>
      <w:proofErr w:type="spellStart"/>
      <w:r>
        <w:t>hertzen</w:t>
      </w:r>
      <w:proofErr w:type="spellEnd"/>
      <w:r>
        <w:t xml:space="preserve"> wie </w:t>
      </w:r>
      <w:proofErr w:type="spellStart"/>
      <w:r>
        <w:t>vaetter</w:t>
      </w:r>
      <w:proofErr w:type="spellEnd"/>
      <w:r>
        <w:t xml:space="preserve"> lieben / </w:t>
      </w:r>
      <w:proofErr w:type="spellStart"/>
      <w:r>
        <w:t>unnd</w:t>
      </w:r>
      <w:proofErr w:type="spellEnd"/>
      <w:r>
        <w:t xml:space="preserve"> für sie bitten / als für die / so tag und </w:t>
      </w:r>
      <w:proofErr w:type="spellStart"/>
      <w:r>
        <w:t>nacht</w:t>
      </w:r>
      <w:proofErr w:type="spellEnd"/>
      <w:r>
        <w:t xml:space="preserve"> wachen / das der </w:t>
      </w:r>
      <w:proofErr w:type="spellStart"/>
      <w:r>
        <w:t>underthonen</w:t>
      </w:r>
      <w:proofErr w:type="spellEnd"/>
      <w:r>
        <w:t xml:space="preserve"> und </w:t>
      </w:r>
      <w:proofErr w:type="spellStart"/>
      <w:r>
        <w:t>zuhoerer</w:t>
      </w:r>
      <w:proofErr w:type="spellEnd"/>
      <w:r>
        <w:t xml:space="preserve"> / leib und </w:t>
      </w:r>
      <w:proofErr w:type="spellStart"/>
      <w:r>
        <w:t>seele</w:t>
      </w:r>
      <w:proofErr w:type="spellEnd"/>
      <w:r>
        <w:t xml:space="preserve"> / ehr und </w:t>
      </w:r>
      <w:proofErr w:type="spellStart"/>
      <w:r>
        <w:t>gutt</w:t>
      </w:r>
      <w:proofErr w:type="spellEnd"/>
      <w:r>
        <w:t xml:space="preserve"> / in </w:t>
      </w:r>
      <w:proofErr w:type="spellStart"/>
      <w:r>
        <w:t>disem</w:t>
      </w:r>
      <w:proofErr w:type="spellEnd"/>
      <w:r>
        <w:t xml:space="preserve"> </w:t>
      </w:r>
      <w:proofErr w:type="spellStart"/>
      <w:r>
        <w:t>unn</w:t>
      </w:r>
      <w:proofErr w:type="spellEnd"/>
      <w:r>
        <w:t xml:space="preserve"> </w:t>
      </w:r>
      <w:proofErr w:type="spellStart"/>
      <w:r>
        <w:t>jhenem</w:t>
      </w:r>
      <w:proofErr w:type="spellEnd"/>
      <w:r>
        <w:t xml:space="preserve"> leben / versorget </w:t>
      </w:r>
      <w:proofErr w:type="spellStart"/>
      <w:r>
        <w:t>seyen</w:t>
      </w:r>
      <w:proofErr w:type="spellEnd"/>
      <w:r>
        <w:t xml:space="preserve"> / </w:t>
      </w:r>
      <w:proofErr w:type="spellStart"/>
      <w:r>
        <w:t>unnd</w:t>
      </w:r>
      <w:proofErr w:type="spellEnd"/>
      <w:r>
        <w:t xml:space="preserve"> selig werden. </w:t>
      </w:r>
      <w:proofErr w:type="spellStart"/>
      <w:r>
        <w:t>Solchs</w:t>
      </w:r>
      <w:proofErr w:type="spellEnd"/>
      <w:r>
        <w:t xml:space="preserve"> </w:t>
      </w:r>
      <w:proofErr w:type="spellStart"/>
      <w:r>
        <w:t>leret</w:t>
      </w:r>
      <w:proofErr w:type="spellEnd"/>
      <w:r>
        <w:t xml:space="preserve"> auch Paulus / da er 1. Thi. 2. gar </w:t>
      </w:r>
      <w:proofErr w:type="spellStart"/>
      <w:r>
        <w:t>fleissig</w:t>
      </w:r>
      <w:proofErr w:type="spellEnd"/>
      <w:r>
        <w:t xml:space="preserve"> allen </w:t>
      </w:r>
      <w:proofErr w:type="spellStart"/>
      <w:r>
        <w:t>underthonen</w:t>
      </w:r>
      <w:proofErr w:type="spellEnd"/>
      <w:r>
        <w:t xml:space="preserve"> </w:t>
      </w:r>
      <w:proofErr w:type="spellStart"/>
      <w:r>
        <w:t>befilhet</w:t>
      </w:r>
      <w:proofErr w:type="spellEnd"/>
      <w:r>
        <w:t xml:space="preserve"> / für </w:t>
      </w:r>
      <w:proofErr w:type="spellStart"/>
      <w:r>
        <w:t>jre</w:t>
      </w:r>
      <w:proofErr w:type="spellEnd"/>
      <w:r>
        <w:t xml:space="preserve"> Oberkeit </w:t>
      </w:r>
      <w:proofErr w:type="spellStart"/>
      <w:r>
        <w:t>zubitten</w:t>
      </w:r>
      <w:proofErr w:type="spellEnd"/>
      <w:r>
        <w:t xml:space="preserve">. </w:t>
      </w:r>
    </w:p>
    <w:p w14:paraId="3DDF9A27" w14:textId="77777777" w:rsidR="00833A43" w:rsidRDefault="00833A43" w:rsidP="00833A43">
      <w:pPr>
        <w:pStyle w:val="StandardWeb"/>
      </w:pPr>
      <w:r>
        <w:t xml:space="preserve">Wie sich aber die </w:t>
      </w:r>
      <w:proofErr w:type="spellStart"/>
      <w:r>
        <w:t>zuhoerer</w:t>
      </w:r>
      <w:proofErr w:type="spellEnd"/>
      <w:r>
        <w:t xml:space="preserve"> / gegen </w:t>
      </w:r>
      <w:proofErr w:type="spellStart"/>
      <w:r>
        <w:t>jren</w:t>
      </w:r>
      <w:proofErr w:type="spellEnd"/>
      <w:r>
        <w:t xml:space="preserve"> </w:t>
      </w:r>
      <w:proofErr w:type="spellStart"/>
      <w:r>
        <w:t>prediger</w:t>
      </w:r>
      <w:proofErr w:type="spellEnd"/>
      <w:r>
        <w:t xml:space="preserve"> halten sollen / </w:t>
      </w:r>
      <w:proofErr w:type="spellStart"/>
      <w:r>
        <w:t>leret</w:t>
      </w:r>
      <w:proofErr w:type="spellEnd"/>
      <w:r>
        <w:t xml:space="preserve"> nicht allein Paulus </w:t>
      </w:r>
      <w:proofErr w:type="spellStart"/>
      <w:r>
        <w:t>zun</w:t>
      </w:r>
      <w:proofErr w:type="spellEnd"/>
      <w:r>
        <w:t xml:space="preserve"> Galatern / am sechsten / sondern auch die Epistel / </w:t>
      </w:r>
      <w:proofErr w:type="spellStart"/>
      <w:r>
        <w:t>zun</w:t>
      </w:r>
      <w:proofErr w:type="spellEnd"/>
      <w:r>
        <w:t xml:space="preserve"> </w:t>
      </w:r>
      <w:proofErr w:type="spellStart"/>
      <w:r>
        <w:t>Hebreern</w:t>
      </w:r>
      <w:proofErr w:type="spellEnd"/>
      <w:r>
        <w:t xml:space="preserve"> / da sie spricht. Gehorcht </w:t>
      </w:r>
      <w:proofErr w:type="spellStart"/>
      <w:r>
        <w:t>eüwern</w:t>
      </w:r>
      <w:proofErr w:type="spellEnd"/>
      <w:r>
        <w:t xml:space="preserve"> </w:t>
      </w:r>
      <w:proofErr w:type="spellStart"/>
      <w:r>
        <w:t>lerern</w:t>
      </w:r>
      <w:proofErr w:type="spellEnd"/>
      <w:r>
        <w:t xml:space="preserve"> / und folget in / dann sie wachen für </w:t>
      </w:r>
      <w:proofErr w:type="spellStart"/>
      <w:r>
        <w:t>eüwre</w:t>
      </w:r>
      <w:proofErr w:type="spellEnd"/>
      <w:r>
        <w:t xml:space="preserve"> </w:t>
      </w:r>
      <w:proofErr w:type="spellStart"/>
      <w:r>
        <w:t>selen</w:t>
      </w:r>
      <w:proofErr w:type="spellEnd"/>
      <w:r>
        <w:t xml:space="preserve"> / als die rechenschafft geben sollen </w:t>
      </w:r>
      <w:proofErr w:type="spellStart"/>
      <w:r>
        <w:t>darfür</w:t>
      </w:r>
      <w:proofErr w:type="spellEnd"/>
      <w:r>
        <w:t xml:space="preserve"> / </w:t>
      </w:r>
      <w:proofErr w:type="spellStart"/>
      <w:r>
        <w:t>auff</w:t>
      </w:r>
      <w:proofErr w:type="spellEnd"/>
      <w:r>
        <w:t xml:space="preserve"> das sie das mit </w:t>
      </w:r>
      <w:proofErr w:type="spellStart"/>
      <w:r>
        <w:t>freüden</w:t>
      </w:r>
      <w:proofErr w:type="spellEnd"/>
      <w:r>
        <w:t xml:space="preserve"> thun / </w:t>
      </w:r>
      <w:proofErr w:type="spellStart"/>
      <w:r>
        <w:t>unnd</w:t>
      </w:r>
      <w:proofErr w:type="spellEnd"/>
      <w:r>
        <w:t xml:space="preserve"> nicht mit </w:t>
      </w:r>
      <w:proofErr w:type="spellStart"/>
      <w:r>
        <w:t>seüfftzen</w:t>
      </w:r>
      <w:proofErr w:type="spellEnd"/>
      <w:r>
        <w:t xml:space="preserve"> / dann das ist </w:t>
      </w:r>
      <w:proofErr w:type="spellStart"/>
      <w:r>
        <w:t>eüch</w:t>
      </w:r>
      <w:proofErr w:type="spellEnd"/>
      <w:r>
        <w:t xml:space="preserve"> nicht </w:t>
      </w:r>
      <w:proofErr w:type="spellStart"/>
      <w:r>
        <w:t>gutt</w:t>
      </w:r>
      <w:proofErr w:type="spellEnd"/>
      <w:r>
        <w:t xml:space="preserve">. </w:t>
      </w:r>
    </w:p>
    <w:p w14:paraId="46299971" w14:textId="77777777" w:rsidR="00833A43" w:rsidRDefault="00833A43" w:rsidP="00833A43">
      <w:pPr>
        <w:pStyle w:val="StandardWeb"/>
      </w:pPr>
      <w:r>
        <w:t xml:space="preserve">Ich aber will </w:t>
      </w:r>
      <w:proofErr w:type="spellStart"/>
      <w:r>
        <w:t>diß</w:t>
      </w:r>
      <w:proofErr w:type="spellEnd"/>
      <w:r>
        <w:t xml:space="preserve"> buch in dem </w:t>
      </w:r>
      <w:proofErr w:type="spellStart"/>
      <w:r>
        <w:t>namen</w:t>
      </w:r>
      <w:proofErr w:type="spellEnd"/>
      <w:r>
        <w:t xml:space="preserve"> </w:t>
      </w:r>
      <w:proofErr w:type="spellStart"/>
      <w:r>
        <w:t>beschliessen</w:t>
      </w:r>
      <w:proofErr w:type="spellEnd"/>
      <w:r>
        <w:t xml:space="preserve"> / in welchem es angefangen ist / </w:t>
      </w:r>
      <w:proofErr w:type="spellStart"/>
      <w:r>
        <w:t>nemlich</w:t>
      </w:r>
      <w:proofErr w:type="spellEnd"/>
      <w:r>
        <w:t xml:space="preserve"> in der heiligen </w:t>
      </w:r>
      <w:proofErr w:type="spellStart"/>
      <w:r>
        <w:t>dreiheit</w:t>
      </w:r>
      <w:proofErr w:type="spellEnd"/>
      <w:r>
        <w:t xml:space="preserve"> </w:t>
      </w:r>
      <w:proofErr w:type="spellStart"/>
      <w:r>
        <w:t>namen</w:t>
      </w:r>
      <w:proofErr w:type="spellEnd"/>
      <w:r>
        <w:t xml:space="preserve">. Doch will ich es als ein </w:t>
      </w:r>
      <w:proofErr w:type="spellStart"/>
      <w:r>
        <w:t>liebhaber</w:t>
      </w:r>
      <w:proofErr w:type="spellEnd"/>
      <w:r>
        <w:t xml:space="preserve"> des </w:t>
      </w:r>
      <w:proofErr w:type="spellStart"/>
      <w:r>
        <w:t>frides</w:t>
      </w:r>
      <w:proofErr w:type="spellEnd"/>
      <w:r>
        <w:t xml:space="preserve"> / allein wider alle </w:t>
      </w:r>
      <w:proofErr w:type="spellStart"/>
      <w:r>
        <w:t>widerchristen</w:t>
      </w:r>
      <w:proofErr w:type="spellEnd"/>
      <w:r>
        <w:t xml:space="preserve"> / allen Christen zu nutz </w:t>
      </w:r>
      <w:proofErr w:type="spellStart"/>
      <w:r>
        <w:t>gestellet</w:t>
      </w:r>
      <w:proofErr w:type="spellEnd"/>
      <w:r>
        <w:t xml:space="preserve"> haben / </w:t>
      </w:r>
      <w:proofErr w:type="spellStart"/>
      <w:r>
        <w:t>auff</w:t>
      </w:r>
      <w:proofErr w:type="spellEnd"/>
      <w:r>
        <w:t xml:space="preserve"> das </w:t>
      </w:r>
      <w:proofErr w:type="spellStart"/>
      <w:r>
        <w:t>yederman</w:t>
      </w:r>
      <w:proofErr w:type="spellEnd"/>
      <w:r>
        <w:t xml:space="preserve"> lerne / das kein gewisser </w:t>
      </w:r>
      <w:proofErr w:type="spellStart"/>
      <w:r>
        <w:t>zeichen</w:t>
      </w:r>
      <w:proofErr w:type="spellEnd"/>
      <w:r>
        <w:t xml:space="preserve"> sein </w:t>
      </w:r>
      <w:proofErr w:type="spellStart"/>
      <w:r>
        <w:t>müge</w:t>
      </w:r>
      <w:proofErr w:type="spellEnd"/>
      <w:r>
        <w:t xml:space="preserve"> / der liebe Gottes / dann so ein </w:t>
      </w:r>
      <w:proofErr w:type="spellStart"/>
      <w:r>
        <w:t>mensch</w:t>
      </w:r>
      <w:proofErr w:type="spellEnd"/>
      <w:r>
        <w:t xml:space="preserve"> rechtschaffene </w:t>
      </w:r>
      <w:proofErr w:type="spellStart"/>
      <w:r>
        <w:t>prediger</w:t>
      </w:r>
      <w:proofErr w:type="spellEnd"/>
      <w:r>
        <w:t xml:space="preserve"> lieb hat / </w:t>
      </w:r>
      <w:proofErr w:type="spellStart"/>
      <w:r>
        <w:t>widerumb</w:t>
      </w:r>
      <w:proofErr w:type="spellEnd"/>
      <w:r>
        <w:t xml:space="preserve"> kein gewisser </w:t>
      </w:r>
      <w:proofErr w:type="spellStart"/>
      <w:r>
        <w:t>zeichen</w:t>
      </w:r>
      <w:proofErr w:type="spellEnd"/>
      <w:r>
        <w:t xml:space="preserve"> Gottes </w:t>
      </w:r>
      <w:proofErr w:type="spellStart"/>
      <w:r>
        <w:t>ungnaden</w:t>
      </w:r>
      <w:proofErr w:type="spellEnd"/>
      <w:r>
        <w:t xml:space="preserve"> / dann so er Gottes </w:t>
      </w:r>
      <w:proofErr w:type="spellStart"/>
      <w:r>
        <w:t>predigern</w:t>
      </w:r>
      <w:proofErr w:type="spellEnd"/>
      <w:r>
        <w:t xml:space="preserve"> feind ist. </w:t>
      </w:r>
    </w:p>
    <w:p w14:paraId="44F064A2" w14:textId="77777777" w:rsidR="00833A43" w:rsidRDefault="00833A43" w:rsidP="00833A43">
      <w:pPr>
        <w:pStyle w:val="StandardWeb"/>
      </w:pPr>
      <w:proofErr w:type="spellStart"/>
      <w:r>
        <w:t>Drumb</w:t>
      </w:r>
      <w:proofErr w:type="spellEnd"/>
      <w:r>
        <w:t xml:space="preserve"> wie die </w:t>
      </w:r>
      <w:proofErr w:type="spellStart"/>
      <w:r>
        <w:t>schrifft</w:t>
      </w:r>
      <w:proofErr w:type="spellEnd"/>
      <w:r>
        <w:t xml:space="preserve"> / von allen </w:t>
      </w:r>
      <w:proofErr w:type="spellStart"/>
      <w:r>
        <w:t>predigern</w:t>
      </w:r>
      <w:proofErr w:type="spellEnd"/>
      <w:r>
        <w:t xml:space="preserve"> / Oberherrn / </w:t>
      </w:r>
      <w:proofErr w:type="spellStart"/>
      <w:r>
        <w:t>underthonen</w:t>
      </w:r>
      <w:proofErr w:type="spellEnd"/>
      <w:r>
        <w:t xml:space="preserve"> </w:t>
      </w:r>
      <w:proofErr w:type="spellStart"/>
      <w:r>
        <w:t>fodert</w:t>
      </w:r>
      <w:proofErr w:type="spellEnd"/>
      <w:r>
        <w:t xml:space="preserve"> / das sie allen </w:t>
      </w:r>
      <w:proofErr w:type="spellStart"/>
      <w:r>
        <w:t>verklegern</w:t>
      </w:r>
      <w:proofErr w:type="spellEnd"/>
      <w:r>
        <w:t xml:space="preserve"> </w:t>
      </w:r>
      <w:proofErr w:type="spellStart"/>
      <w:r>
        <w:t>unnd</w:t>
      </w:r>
      <w:proofErr w:type="spellEnd"/>
      <w:r>
        <w:t xml:space="preserve"> </w:t>
      </w:r>
      <w:proofErr w:type="spellStart"/>
      <w:r>
        <w:t>verfolgern</w:t>
      </w:r>
      <w:proofErr w:type="spellEnd"/>
      <w:r>
        <w:t xml:space="preserve"> / der </w:t>
      </w:r>
      <w:proofErr w:type="spellStart"/>
      <w:r>
        <w:t>prediger</w:t>
      </w:r>
      <w:proofErr w:type="spellEnd"/>
      <w:r>
        <w:t xml:space="preserve"> Gottes / feinde </w:t>
      </w:r>
      <w:proofErr w:type="spellStart"/>
      <w:r>
        <w:t>seyen</w:t>
      </w:r>
      <w:proofErr w:type="spellEnd"/>
      <w:r>
        <w:t xml:space="preserve"> / </w:t>
      </w:r>
      <w:proofErr w:type="spellStart"/>
      <w:r>
        <w:t>auff</w:t>
      </w:r>
      <w:proofErr w:type="spellEnd"/>
      <w:r>
        <w:t xml:space="preserve"> das sie nicht durch </w:t>
      </w:r>
      <w:proofErr w:type="spellStart"/>
      <w:r>
        <w:t>heüchlern</w:t>
      </w:r>
      <w:proofErr w:type="spellEnd"/>
      <w:r>
        <w:t xml:space="preserve"> / </w:t>
      </w:r>
      <w:proofErr w:type="spellStart"/>
      <w:r>
        <w:t>unn</w:t>
      </w:r>
      <w:proofErr w:type="spellEnd"/>
      <w:r>
        <w:t xml:space="preserve"> unchristliche </w:t>
      </w:r>
      <w:proofErr w:type="spellStart"/>
      <w:r>
        <w:t>gedult</w:t>
      </w:r>
      <w:proofErr w:type="spellEnd"/>
      <w:r>
        <w:t xml:space="preserve"> / </w:t>
      </w:r>
      <w:proofErr w:type="spellStart"/>
      <w:r>
        <w:t>frembder</w:t>
      </w:r>
      <w:proofErr w:type="spellEnd"/>
      <w:r>
        <w:t xml:space="preserve"> </w:t>
      </w:r>
      <w:proofErr w:type="spellStart"/>
      <w:r>
        <w:t>sünden</w:t>
      </w:r>
      <w:proofErr w:type="spellEnd"/>
      <w:r>
        <w:t xml:space="preserve"> </w:t>
      </w:r>
      <w:proofErr w:type="spellStart"/>
      <w:r>
        <w:t>teilhafftig</w:t>
      </w:r>
      <w:proofErr w:type="spellEnd"/>
      <w:r>
        <w:t xml:space="preserve"> werden / </w:t>
      </w:r>
      <w:proofErr w:type="spellStart"/>
      <w:r>
        <w:t>unn</w:t>
      </w:r>
      <w:proofErr w:type="spellEnd"/>
      <w:r>
        <w:t xml:space="preserve"> </w:t>
      </w:r>
      <w:proofErr w:type="spellStart"/>
      <w:r>
        <w:t>sampt</w:t>
      </w:r>
      <w:proofErr w:type="spellEnd"/>
      <w:r>
        <w:t xml:space="preserve"> </w:t>
      </w:r>
      <w:proofErr w:type="spellStart"/>
      <w:r>
        <w:t>jnen</w:t>
      </w:r>
      <w:proofErr w:type="spellEnd"/>
      <w:r>
        <w:t xml:space="preserve"> / hie und dort ewig </w:t>
      </w:r>
      <w:proofErr w:type="spellStart"/>
      <w:r>
        <w:t>verlorn</w:t>
      </w:r>
      <w:proofErr w:type="spellEnd"/>
      <w:r>
        <w:t xml:space="preserve"> geplagt </w:t>
      </w:r>
      <w:proofErr w:type="spellStart"/>
      <w:r>
        <w:t>wreden</w:t>
      </w:r>
      <w:proofErr w:type="spellEnd"/>
      <w:r>
        <w:t xml:space="preserve">. Also will ich </w:t>
      </w:r>
      <w:proofErr w:type="spellStart"/>
      <w:r>
        <w:t>widerumb</w:t>
      </w:r>
      <w:proofErr w:type="spellEnd"/>
      <w:r>
        <w:t xml:space="preserve"> / von allen </w:t>
      </w:r>
      <w:proofErr w:type="spellStart"/>
      <w:r>
        <w:t>verklegern</w:t>
      </w:r>
      <w:proofErr w:type="spellEnd"/>
      <w:r>
        <w:t xml:space="preserve"> und </w:t>
      </w:r>
      <w:proofErr w:type="spellStart"/>
      <w:r>
        <w:t>verfolgern</w:t>
      </w:r>
      <w:proofErr w:type="spellEnd"/>
      <w:r>
        <w:t xml:space="preserve"> / der Evangelischen </w:t>
      </w:r>
      <w:proofErr w:type="spellStart"/>
      <w:r>
        <w:t>prediger</w:t>
      </w:r>
      <w:proofErr w:type="spellEnd"/>
      <w:r>
        <w:t xml:space="preserve"> </w:t>
      </w:r>
      <w:proofErr w:type="spellStart"/>
      <w:r>
        <w:t>begeret</w:t>
      </w:r>
      <w:proofErr w:type="spellEnd"/>
      <w:r>
        <w:t xml:space="preserve"> haben / </w:t>
      </w:r>
      <w:proofErr w:type="spellStart"/>
      <w:r>
        <w:t>umb</w:t>
      </w:r>
      <w:proofErr w:type="spellEnd"/>
      <w:r>
        <w:t xml:space="preserve"> Gottes </w:t>
      </w:r>
      <w:proofErr w:type="spellStart"/>
      <w:r>
        <w:t>unnd</w:t>
      </w:r>
      <w:proofErr w:type="spellEnd"/>
      <w:r>
        <w:t xml:space="preserve"> </w:t>
      </w:r>
      <w:proofErr w:type="spellStart"/>
      <w:r>
        <w:t>jrer</w:t>
      </w:r>
      <w:proofErr w:type="spellEnd"/>
      <w:r>
        <w:t xml:space="preserve"> </w:t>
      </w:r>
      <w:proofErr w:type="spellStart"/>
      <w:r>
        <w:t>seelen</w:t>
      </w:r>
      <w:proofErr w:type="spellEnd"/>
      <w:r>
        <w:t xml:space="preserve"> heil willen / das sie </w:t>
      </w:r>
      <w:proofErr w:type="spellStart"/>
      <w:r>
        <w:t>auff</w:t>
      </w:r>
      <w:proofErr w:type="spellEnd"/>
      <w:r>
        <w:t xml:space="preserve"> </w:t>
      </w:r>
      <w:proofErr w:type="spellStart"/>
      <w:r>
        <w:t>hoeren</w:t>
      </w:r>
      <w:proofErr w:type="spellEnd"/>
      <w:r>
        <w:t xml:space="preserve"> zu </w:t>
      </w:r>
      <w:proofErr w:type="spellStart"/>
      <w:r>
        <w:t>dencken</w:t>
      </w:r>
      <w:proofErr w:type="spellEnd"/>
      <w:r>
        <w:t xml:space="preserve"> / reden / thun / wieder das heilige </w:t>
      </w:r>
      <w:proofErr w:type="spellStart"/>
      <w:r>
        <w:t>predigampt</w:t>
      </w:r>
      <w:proofErr w:type="spellEnd"/>
      <w:r>
        <w:t xml:space="preserve"> / </w:t>
      </w:r>
      <w:proofErr w:type="spellStart"/>
      <w:r>
        <w:t>auff</w:t>
      </w:r>
      <w:proofErr w:type="spellEnd"/>
      <w:r>
        <w:t xml:space="preserve"> das sie nicht / mit allen </w:t>
      </w:r>
      <w:proofErr w:type="spellStart"/>
      <w:r>
        <w:t>Teüffeln</w:t>
      </w:r>
      <w:proofErr w:type="spellEnd"/>
      <w:r>
        <w:t xml:space="preserve"> / und gottlosen / hie </w:t>
      </w:r>
      <w:proofErr w:type="spellStart"/>
      <w:r>
        <w:t>zeytlich</w:t>
      </w:r>
      <w:proofErr w:type="spellEnd"/>
      <w:r>
        <w:t xml:space="preserve"> </w:t>
      </w:r>
      <w:proofErr w:type="spellStart"/>
      <w:r>
        <w:t>geplaget</w:t>
      </w:r>
      <w:proofErr w:type="spellEnd"/>
      <w:r>
        <w:t xml:space="preserve"> / und dort ewiglich </w:t>
      </w:r>
      <w:proofErr w:type="spellStart"/>
      <w:r>
        <w:t>verlorn</w:t>
      </w:r>
      <w:proofErr w:type="spellEnd"/>
      <w:r>
        <w:t xml:space="preserve"> werden / sondern mit uns / und allen heiligen in Christo / </w:t>
      </w:r>
      <w:proofErr w:type="spellStart"/>
      <w:r>
        <w:t>gutte</w:t>
      </w:r>
      <w:proofErr w:type="spellEnd"/>
      <w:r>
        <w:t xml:space="preserve"> gewissen haben / und nach </w:t>
      </w:r>
      <w:proofErr w:type="spellStart"/>
      <w:r>
        <w:t>disem</w:t>
      </w:r>
      <w:proofErr w:type="spellEnd"/>
      <w:r>
        <w:t xml:space="preserve"> </w:t>
      </w:r>
      <w:proofErr w:type="spellStart"/>
      <w:r>
        <w:t>Jamertal</w:t>
      </w:r>
      <w:proofErr w:type="spellEnd"/>
      <w:r>
        <w:t xml:space="preserve"> / </w:t>
      </w:r>
      <w:proofErr w:type="spellStart"/>
      <w:r>
        <w:t>bey</w:t>
      </w:r>
      <w:proofErr w:type="spellEnd"/>
      <w:r>
        <w:t xml:space="preserve"> Gott im </w:t>
      </w:r>
      <w:proofErr w:type="spellStart"/>
      <w:r>
        <w:t>himmel</w:t>
      </w:r>
      <w:proofErr w:type="spellEnd"/>
      <w:r>
        <w:t xml:space="preserve"> ewig leben / AMEN. </w:t>
      </w:r>
    </w:p>
    <w:p w14:paraId="555179DC" w14:textId="77777777" w:rsidR="00833A43" w:rsidRDefault="00833A43" w:rsidP="00833A43">
      <w:pPr>
        <w:pStyle w:val="StandardWeb"/>
      </w:pPr>
      <w:r>
        <w:rPr>
          <w:rStyle w:val="HTMLCode"/>
        </w:rPr>
        <w:t>Aus dem Original abgeschrieben</w:t>
      </w:r>
      <w:r>
        <w:t xml:space="preserve"> </w:t>
      </w:r>
    </w:p>
    <w:p w14:paraId="22110EBD" w14:textId="077C31F8" w:rsidR="00BD71A4" w:rsidRDefault="00BD71A4">
      <w:pPr>
        <w:spacing w:after="0" w:line="240" w:lineRule="auto"/>
      </w:pPr>
    </w:p>
    <w:p w14:paraId="036F1E2A" w14:textId="77777777" w:rsidR="00BD71A4" w:rsidRDefault="00BD71A4">
      <w:pPr>
        <w:spacing w:after="0" w:line="240" w:lineRule="auto"/>
        <w:rPr>
          <w:rFonts w:eastAsia="Times New Roman"/>
          <w:b/>
          <w:bCs/>
          <w:color w:val="000000"/>
          <w:kern w:val="36"/>
          <w:sz w:val="36"/>
          <w:szCs w:val="48"/>
          <w:lang w:eastAsia="de-DE"/>
        </w:rPr>
      </w:pPr>
      <w:r>
        <w:br w:type="page"/>
      </w:r>
    </w:p>
    <w:p w14:paraId="58E4D8E5" w14:textId="77777777" w:rsidR="00D5498D" w:rsidRPr="00D5498D" w:rsidRDefault="00D5498D" w:rsidP="008E63BE">
      <w:pPr>
        <w:pStyle w:val="berschrift1"/>
      </w:pPr>
      <w:r w:rsidRPr="00D5498D">
        <w:t>Quellen:</w:t>
      </w:r>
    </w:p>
    <w:p w14:paraId="5E61A66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33995C2" w14:textId="77777777" w:rsidR="00BD71A4" w:rsidRDefault="00FE1338"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333133C" w14:textId="77777777" w:rsidR="00BD71A4" w:rsidRDefault="00FE1338"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4975C3E1" w14:textId="77777777" w:rsidR="00BD71A4" w:rsidRDefault="00FE1338"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5E87BD5" w14:textId="77777777" w:rsidR="00BD71A4" w:rsidRDefault="00FE1338"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02E38634"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DA03A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7036A9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91D885D"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D051946" w14:textId="77777777" w:rsidR="00082307" w:rsidRDefault="00BD71A4" w:rsidP="00BD71A4">
      <w:pPr>
        <w:pStyle w:val="berschrift1"/>
      </w:pPr>
      <w:r>
        <w:t>Spendenaufruf</w:t>
      </w:r>
    </w:p>
    <w:p w14:paraId="67A762D3"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B87350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D0A61D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257C76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C89758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06EEEAD" w14:textId="77777777" w:rsidR="00BD71A4" w:rsidRDefault="00FE1338"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AC72E9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465395E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FAB5FC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C85C4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2D654CB"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BFC"/>
    <w:rsid w:val="000700B0"/>
    <w:rsid w:val="00082307"/>
    <w:rsid w:val="000C66E5"/>
    <w:rsid w:val="000D088F"/>
    <w:rsid w:val="00122BD9"/>
    <w:rsid w:val="001F54C4"/>
    <w:rsid w:val="0022039F"/>
    <w:rsid w:val="00272484"/>
    <w:rsid w:val="00297F83"/>
    <w:rsid w:val="002E6D11"/>
    <w:rsid w:val="00381C0C"/>
    <w:rsid w:val="00537F59"/>
    <w:rsid w:val="00560BFC"/>
    <w:rsid w:val="00636F93"/>
    <w:rsid w:val="007166CE"/>
    <w:rsid w:val="00737EF6"/>
    <w:rsid w:val="00760119"/>
    <w:rsid w:val="007E1779"/>
    <w:rsid w:val="00833A43"/>
    <w:rsid w:val="0083667B"/>
    <w:rsid w:val="008D7463"/>
    <w:rsid w:val="008E417E"/>
    <w:rsid w:val="008E63BE"/>
    <w:rsid w:val="00B365E5"/>
    <w:rsid w:val="00BD71A4"/>
    <w:rsid w:val="00C35859"/>
    <w:rsid w:val="00CC4EAC"/>
    <w:rsid w:val="00D14D4F"/>
    <w:rsid w:val="00D5498D"/>
    <w:rsid w:val="00D56329"/>
    <w:rsid w:val="00DC3900"/>
    <w:rsid w:val="00DF61FA"/>
    <w:rsid w:val="00FE13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B8721"/>
  <w15:chartTrackingRefBased/>
  <w15:docId w15:val="{F2BBB14C-C445-40C9-8CC9-EE523E81C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833A4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5993047">
      <w:bodyDiv w:val="1"/>
      <w:marLeft w:val="0"/>
      <w:marRight w:val="0"/>
      <w:marTop w:val="0"/>
      <w:marBottom w:val="0"/>
      <w:divBdr>
        <w:top w:val="none" w:sz="0" w:space="0" w:color="auto"/>
        <w:left w:val="none" w:sz="0" w:space="0" w:color="auto"/>
        <w:bottom w:val="none" w:sz="0" w:space="0" w:color="auto"/>
        <w:right w:val="none" w:sz="0" w:space="0" w:color="auto"/>
      </w:divBdr>
      <w:divsChild>
        <w:div w:id="129322093">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30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29</Pages>
  <Words>13517</Words>
  <Characters>85161</Characters>
  <Application>Microsoft Office Word</Application>
  <DocSecurity>0</DocSecurity>
  <Lines>709</Lines>
  <Paragraphs>196</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98482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rechter lere</dc:title>
  <dc:subject/>
  <dc:creator>Draconites, Johannes</dc:creator>
  <cp:keywords/>
  <dc:description/>
  <cp:lastModifiedBy>webmaster@glaubensstimme.de</cp:lastModifiedBy>
  <cp:revision>3</cp:revision>
  <dcterms:created xsi:type="dcterms:W3CDTF">2021-11-21T15:29:00Z</dcterms:created>
  <dcterms:modified xsi:type="dcterms:W3CDTF">2021-11-21T19:24:00Z</dcterms:modified>
  <dc:language>de</dc:language>
</cp:coreProperties>
</file>